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5754"/>
      </w:tblGrid>
      <w:tr w:rsidR="00663766" w:rsidRPr="00545C48" w:rsidTr="00545C48">
        <w:trPr>
          <w:trHeight w:val="1560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3766" w:rsidRDefault="004D2BAB">
            <w:pPr>
              <w:snapToGrid w:val="0"/>
              <w:rPr>
                <w:rFonts w:ascii="Courier New" w:hAnsi="Courier New"/>
                <w:sz w:val="16"/>
                <w:szCs w:val="16"/>
                <w:lang w:val="ru-RU"/>
              </w:rPr>
            </w:pPr>
            <w:r>
              <w:rPr>
                <w:sz w:val="16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nil"/>
            </w:tcBorders>
          </w:tcPr>
          <w:p w:rsidR="00663766" w:rsidRDefault="004D2BAB">
            <w:pPr>
              <w:pageBreakBefore/>
              <w:jc w:val="center"/>
              <w:rPr>
                <w:lang w:val="ru-RU"/>
              </w:rPr>
            </w:pPr>
            <w:r>
              <w:rPr>
                <w:lang w:val="ru-RU"/>
              </w:rPr>
              <w:t>Приложение № 11</w:t>
            </w:r>
          </w:p>
          <w:p w:rsidR="00663766" w:rsidRDefault="004D2BAB">
            <w:pPr>
              <w:ind w:firstLine="72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 Инструкции о порядке и формах учета и отчетности кандидатов,</w:t>
            </w:r>
          </w:p>
          <w:p w:rsidR="00663766" w:rsidRDefault="004D2BAB">
            <w:pPr>
              <w:ind w:firstLine="72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избирательных объединений о поступлении средств в избирательные фонды и расходовании этих средств при проведении выборов депутатов представительных органов муниципальных образований в Липецкой области, утвержденной постановлением избирательной комиссии</w:t>
            </w:r>
          </w:p>
          <w:p w:rsidR="00663766" w:rsidRDefault="004D2BAB" w:rsidP="00545C48">
            <w:pPr>
              <w:ind w:firstLine="72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   </w:t>
            </w:r>
            <w:r>
              <w:rPr>
                <w:sz w:val="16"/>
                <w:szCs w:val="16"/>
                <w:lang w:val="ru-RU"/>
              </w:rPr>
              <w:t xml:space="preserve">                   Липецкой области от 17 июня 2022 года № 10/116-7</w:t>
            </w:r>
          </w:p>
          <w:p w:rsidR="00663766" w:rsidRDefault="00663766">
            <w:pPr>
              <w:ind w:firstLine="72"/>
              <w:rPr>
                <w:sz w:val="16"/>
                <w:szCs w:val="16"/>
                <w:lang w:val="ru-RU"/>
              </w:rPr>
            </w:pPr>
          </w:p>
        </w:tc>
      </w:tr>
    </w:tbl>
    <w:p w:rsidR="00663766" w:rsidRDefault="00663766">
      <w:pPr>
        <w:ind w:left="5103"/>
        <w:jc w:val="right"/>
        <w:rPr>
          <w:lang w:val="ru-RU"/>
        </w:rPr>
      </w:pPr>
    </w:p>
    <w:p w:rsidR="00663766" w:rsidRDefault="004D2BAB">
      <w:pPr>
        <w:tabs>
          <w:tab w:val="left" w:pos="259"/>
          <w:tab w:val="left" w:pos="5423"/>
        </w:tabs>
        <w:jc w:val="center"/>
        <w:rPr>
          <w:b/>
          <w:sz w:val="28"/>
          <w:szCs w:val="28"/>
          <w:u w:val="single"/>
          <w:lang w:val="ru-RU"/>
        </w:rPr>
      </w:pPr>
      <w:r>
        <w:rPr>
          <w:b/>
          <w:sz w:val="28"/>
          <w:szCs w:val="28"/>
          <w:lang w:val="ru-RU"/>
        </w:rPr>
        <w:t>ИТОГОВЫЙ</w:t>
      </w:r>
      <w:r>
        <w:rPr>
          <w:b/>
          <w:sz w:val="28"/>
          <w:szCs w:val="28"/>
          <w:u w:val="single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ФИНАНСОВЫЙ ОТЧЕТ</w:t>
      </w:r>
    </w:p>
    <w:p w:rsidR="00663766" w:rsidRDefault="004D2BAB">
      <w:pPr>
        <w:jc w:val="center"/>
        <w:rPr>
          <w:b/>
          <w:lang w:val="ru-RU"/>
        </w:rPr>
      </w:pPr>
      <w:r>
        <w:rPr>
          <w:b/>
          <w:lang w:val="ru-RU"/>
        </w:rPr>
        <w:t xml:space="preserve">о поступлении и расходовании средств избирательного фонда кандидата, </w:t>
      </w:r>
    </w:p>
    <w:p w:rsidR="00663766" w:rsidRDefault="004D2BAB">
      <w:pPr>
        <w:jc w:val="center"/>
        <w:rPr>
          <w:b/>
          <w:lang w:val="ru-RU"/>
        </w:rPr>
      </w:pPr>
      <w:r>
        <w:rPr>
          <w:b/>
          <w:lang w:val="ru-RU"/>
        </w:rPr>
        <w:t>избирательного объединения</w:t>
      </w:r>
    </w:p>
    <w:p w:rsidR="00663766" w:rsidRDefault="004D2BAB">
      <w:pPr>
        <w:jc w:val="center"/>
        <w:rPr>
          <w:b/>
          <w:sz w:val="22"/>
          <w:lang w:val="ru-RU"/>
        </w:rPr>
      </w:pPr>
      <w:r>
        <w:rPr>
          <w:b/>
          <w:sz w:val="22"/>
          <w:lang w:val="ru-RU"/>
        </w:rPr>
        <w:t>Выборы депутатов совета депутатов Грязинского муниципального</w:t>
      </w:r>
      <w:r>
        <w:rPr>
          <w:b/>
          <w:sz w:val="22"/>
          <w:lang w:val="ru-RU"/>
        </w:rPr>
        <w:t xml:space="preserve"> округа Липецкой области Российской Федерации 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9923"/>
      </w:tblGrid>
      <w:tr w:rsidR="00663766" w:rsidRPr="00545C48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663766" w:rsidRDefault="004D2BAB">
            <w:pPr>
              <w:keepNext/>
              <w:jc w:val="center"/>
              <w:outlineLvl w:val="0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 (наименование избирательной кампании)</w:t>
            </w:r>
          </w:p>
          <w:p w:rsidR="00663766" w:rsidRDefault="004D2BAB">
            <w:pPr>
              <w:keepNext/>
              <w:ind w:left="-284" w:firstLine="284"/>
              <w:jc w:val="center"/>
              <w:outlineLvl w:val="0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Паршин Алексей Егорович</w:t>
            </w:r>
          </w:p>
        </w:tc>
      </w:tr>
      <w:tr w:rsidR="00663766" w:rsidRPr="00545C48">
        <w:tc>
          <w:tcPr>
            <w:tcW w:w="9923" w:type="dxa"/>
          </w:tcPr>
          <w:p w:rsidR="00663766" w:rsidRDefault="004D2BAB">
            <w:pPr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663766">
        <w:tc>
          <w:tcPr>
            <w:tcW w:w="9923" w:type="dxa"/>
            <w:tcBorders>
              <w:bottom w:val="single" w:sz="4" w:space="0" w:color="auto"/>
            </w:tcBorders>
          </w:tcPr>
          <w:p w:rsidR="00663766" w:rsidRDefault="004D2BAB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2"/>
                <w:szCs w:val="28"/>
              </w:rPr>
            </w:pPr>
            <w:r>
              <w:rPr>
                <w:b/>
                <w:sz w:val="22"/>
                <w:lang w:val="ru-RU"/>
              </w:rPr>
              <w:t>счет № 40810810535710000230, структурное подразделение</w:t>
            </w:r>
            <w:r>
              <w:rPr>
                <w:b/>
                <w:sz w:val="22"/>
                <w:lang w:val="ru-RU"/>
              </w:rPr>
              <w:t xml:space="preserve"> № 8593/093 Центрально-Черноземного банка ПАО Сбербанк, г. Грязи, ул. </w:t>
            </w:r>
            <w:r>
              <w:rPr>
                <w:b/>
                <w:sz w:val="22"/>
              </w:rPr>
              <w:t xml:space="preserve">Воровского, д.20 </w:t>
            </w:r>
          </w:p>
        </w:tc>
      </w:tr>
      <w:tr w:rsidR="00663766" w:rsidRPr="00545C48">
        <w:tc>
          <w:tcPr>
            <w:tcW w:w="9923" w:type="dxa"/>
          </w:tcPr>
          <w:p w:rsidR="00663766" w:rsidRDefault="004D2BAB">
            <w:pPr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663766" w:rsidRPr="00545C48">
        <w:tc>
          <w:tcPr>
            <w:tcW w:w="9923" w:type="dxa"/>
            <w:tcBorders>
              <w:bottom w:val="single" w:sz="4" w:space="0" w:color="auto"/>
            </w:tcBorders>
          </w:tcPr>
          <w:p w:rsidR="00663766" w:rsidRDefault="00663766">
            <w:pPr>
              <w:jc w:val="center"/>
              <w:rPr>
                <w:sz w:val="22"/>
                <w:lang w:val="ru-RU"/>
              </w:rPr>
            </w:pPr>
          </w:p>
          <w:p w:rsidR="00663766" w:rsidRDefault="004D2BAB">
            <w:pPr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пятимандатный избирательный округ № 4, Липецкая область, г. Грязи</w:t>
            </w:r>
          </w:p>
        </w:tc>
      </w:tr>
      <w:tr w:rsidR="00663766" w:rsidRPr="00545C48">
        <w:tc>
          <w:tcPr>
            <w:tcW w:w="9923" w:type="dxa"/>
          </w:tcPr>
          <w:p w:rsidR="00663766" w:rsidRDefault="004D2BAB">
            <w:pPr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наименование</w:t>
            </w:r>
            <w:r>
              <w:rPr>
                <w:sz w:val="16"/>
                <w:lang w:val="ru-RU"/>
              </w:rPr>
              <w:t xml:space="preserve"> и номер избирательного округа, наименование субъекта РФ, муниципального образования)</w:t>
            </w:r>
          </w:p>
        </w:tc>
      </w:tr>
    </w:tbl>
    <w:p w:rsidR="00663766" w:rsidRDefault="00663766">
      <w:pPr>
        <w:rPr>
          <w:lang w:val="ru-RU"/>
        </w:rPr>
      </w:pPr>
    </w:p>
    <w:p w:rsidR="00663766" w:rsidRDefault="004D2BAB">
      <w:pPr>
        <w:ind w:right="-284"/>
        <w:jc w:val="right"/>
        <w:rPr>
          <w:bCs/>
          <w:lang w:val="ru-RU"/>
        </w:rPr>
      </w:pPr>
      <w:r>
        <w:rPr>
          <w:bCs/>
          <w:lang w:val="ru-RU"/>
        </w:rPr>
        <w:t>По состоянию на «13» октября 2025 г.</w:t>
      </w:r>
    </w:p>
    <w:p w:rsidR="00663766" w:rsidRDefault="00663766">
      <w:pPr>
        <w:ind w:right="-284"/>
        <w:jc w:val="right"/>
        <w:rPr>
          <w:bCs/>
          <w:lang w:val="ru-RU"/>
        </w:rPr>
      </w:pPr>
    </w:p>
    <w:tbl>
      <w:tblPr>
        <w:tblW w:w="9923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7"/>
        <w:gridCol w:w="6663"/>
        <w:gridCol w:w="709"/>
        <w:gridCol w:w="1061"/>
        <w:gridCol w:w="893"/>
      </w:tblGrid>
      <w:tr w:rsidR="00663766" w:rsidTr="00545C48">
        <w:trPr>
          <w:cantSplit/>
          <w:tblHeader/>
        </w:trPr>
        <w:tc>
          <w:tcPr>
            <w:tcW w:w="7260" w:type="dxa"/>
            <w:gridSpan w:val="2"/>
            <w:vAlign w:val="center"/>
          </w:tcPr>
          <w:p w:rsidR="00663766" w:rsidRDefault="004D2BAB" w:rsidP="00545C48">
            <w:pPr>
              <w:ind w:hanging="142"/>
              <w:jc w:val="center"/>
              <w:rPr>
                <w:snapToGrid w:val="0"/>
              </w:rPr>
            </w:pPr>
            <w:r>
              <w:rPr>
                <w:snapToGrid w:val="0"/>
              </w:rPr>
              <w:t>Строка финансового отчета</w:t>
            </w:r>
          </w:p>
        </w:tc>
        <w:tc>
          <w:tcPr>
            <w:tcW w:w="709" w:type="dxa"/>
          </w:tcPr>
          <w:p w:rsidR="00663766" w:rsidRDefault="004D2BA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Шифр строки</w:t>
            </w:r>
          </w:p>
        </w:tc>
        <w:tc>
          <w:tcPr>
            <w:tcW w:w="1061" w:type="dxa"/>
          </w:tcPr>
          <w:p w:rsidR="00663766" w:rsidRDefault="004D2BA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Сумма, руб.</w:t>
            </w:r>
          </w:p>
        </w:tc>
        <w:tc>
          <w:tcPr>
            <w:tcW w:w="893" w:type="dxa"/>
          </w:tcPr>
          <w:p w:rsidR="00663766" w:rsidRDefault="004D2BA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Приме-чание</w:t>
            </w:r>
          </w:p>
        </w:tc>
      </w:tr>
      <w:tr w:rsidR="00663766">
        <w:trPr>
          <w:cantSplit/>
          <w:tblHeader/>
        </w:trPr>
        <w:tc>
          <w:tcPr>
            <w:tcW w:w="7260" w:type="dxa"/>
            <w:gridSpan w:val="2"/>
          </w:tcPr>
          <w:p w:rsidR="00663766" w:rsidRDefault="004D2BA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709" w:type="dxa"/>
          </w:tcPr>
          <w:p w:rsidR="00663766" w:rsidRDefault="004D2BA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1061" w:type="dxa"/>
          </w:tcPr>
          <w:p w:rsidR="00663766" w:rsidRDefault="004D2BA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  <w:tc>
          <w:tcPr>
            <w:tcW w:w="893" w:type="dxa"/>
          </w:tcPr>
          <w:p w:rsidR="00663766" w:rsidRDefault="004D2BA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4</w:t>
            </w:r>
          </w:p>
        </w:tc>
      </w:tr>
      <w:tr w:rsidR="00663766">
        <w:trPr>
          <w:cantSplit/>
        </w:trPr>
        <w:tc>
          <w:tcPr>
            <w:tcW w:w="597" w:type="dxa"/>
          </w:tcPr>
          <w:p w:rsidR="00663766" w:rsidRDefault="004D2BAB">
            <w:pPr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</w:t>
            </w:r>
          </w:p>
        </w:tc>
        <w:tc>
          <w:tcPr>
            <w:tcW w:w="6663" w:type="dxa"/>
          </w:tcPr>
          <w:p w:rsidR="00663766" w:rsidRDefault="004D2BAB">
            <w:pPr>
              <w:jc w:val="both"/>
              <w:rPr>
                <w:b/>
                <w:snapToGrid w:val="0"/>
                <w:lang w:val="ru-RU"/>
              </w:rPr>
            </w:pPr>
            <w:r>
              <w:rPr>
                <w:b/>
                <w:snapToGrid w:val="0"/>
                <w:lang w:val="ru-RU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663766" w:rsidRDefault="004D2BAB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10</w:t>
            </w:r>
          </w:p>
        </w:tc>
        <w:tc>
          <w:tcPr>
            <w:tcW w:w="1061" w:type="dxa"/>
          </w:tcPr>
          <w:p w:rsidR="00663766" w:rsidRDefault="004D2BAB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9000.00</w:t>
            </w:r>
          </w:p>
        </w:tc>
        <w:tc>
          <w:tcPr>
            <w:tcW w:w="893" w:type="dxa"/>
          </w:tcPr>
          <w:p w:rsidR="00663766" w:rsidRDefault="00663766">
            <w:pPr>
              <w:jc w:val="both"/>
              <w:rPr>
                <w:b/>
                <w:snapToGrid w:val="0"/>
              </w:rPr>
            </w:pPr>
          </w:p>
        </w:tc>
      </w:tr>
      <w:tr w:rsidR="00663766">
        <w:trPr>
          <w:cantSplit/>
        </w:trPr>
        <w:tc>
          <w:tcPr>
            <w:tcW w:w="9923" w:type="dxa"/>
            <w:gridSpan w:val="5"/>
          </w:tcPr>
          <w:p w:rsidR="00663766" w:rsidRDefault="004D2BAB">
            <w:pPr>
              <w:ind w:left="851"/>
              <w:jc w:val="both"/>
              <w:rPr>
                <w:snapToGrid w:val="0"/>
              </w:rPr>
            </w:pPr>
            <w:r>
              <w:rPr>
                <w:snapToGrid w:val="0"/>
              </w:rPr>
              <w:t>в том числе</w:t>
            </w:r>
          </w:p>
        </w:tc>
      </w:tr>
      <w:tr w:rsidR="00663766">
        <w:trPr>
          <w:cantSplit/>
        </w:trPr>
        <w:tc>
          <w:tcPr>
            <w:tcW w:w="597" w:type="dxa"/>
          </w:tcPr>
          <w:p w:rsidR="00663766" w:rsidRDefault="004D2BA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1.1</w:t>
            </w:r>
          </w:p>
        </w:tc>
        <w:tc>
          <w:tcPr>
            <w:tcW w:w="6663" w:type="dxa"/>
          </w:tcPr>
          <w:p w:rsidR="00663766" w:rsidRDefault="004D2BAB">
            <w:pPr>
              <w:jc w:val="both"/>
              <w:rPr>
                <w:snapToGrid w:val="0"/>
                <w:lang w:val="ru-RU"/>
              </w:rPr>
            </w:pPr>
            <w:r>
              <w:rPr>
                <w:snapToGrid w:val="0"/>
                <w:lang w:val="ru-RU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663766" w:rsidRDefault="004D2BA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</w:t>
            </w:r>
          </w:p>
        </w:tc>
        <w:tc>
          <w:tcPr>
            <w:tcW w:w="1061" w:type="dxa"/>
          </w:tcPr>
          <w:p w:rsidR="00663766" w:rsidRDefault="004D2BAB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9000.00</w:t>
            </w:r>
          </w:p>
        </w:tc>
        <w:tc>
          <w:tcPr>
            <w:tcW w:w="893" w:type="dxa"/>
          </w:tcPr>
          <w:p w:rsidR="00663766" w:rsidRDefault="00663766">
            <w:pPr>
              <w:jc w:val="both"/>
              <w:rPr>
                <w:snapToGrid w:val="0"/>
              </w:rPr>
            </w:pPr>
          </w:p>
        </w:tc>
      </w:tr>
      <w:tr w:rsidR="00663766">
        <w:trPr>
          <w:cantSplit/>
        </w:trPr>
        <w:tc>
          <w:tcPr>
            <w:tcW w:w="9923" w:type="dxa"/>
            <w:gridSpan w:val="5"/>
          </w:tcPr>
          <w:p w:rsidR="00663766" w:rsidRDefault="004D2BAB">
            <w:pPr>
              <w:ind w:left="851"/>
              <w:jc w:val="both"/>
              <w:rPr>
                <w:snapToGrid w:val="0"/>
              </w:rPr>
            </w:pPr>
            <w:r>
              <w:rPr>
                <w:snapToGrid w:val="0"/>
              </w:rPr>
              <w:t>из них</w:t>
            </w:r>
          </w:p>
        </w:tc>
      </w:tr>
      <w:tr w:rsidR="00663766">
        <w:trPr>
          <w:cantSplit/>
        </w:trPr>
        <w:tc>
          <w:tcPr>
            <w:tcW w:w="597" w:type="dxa"/>
          </w:tcPr>
          <w:p w:rsidR="00663766" w:rsidRDefault="004D2BA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1.1.1</w:t>
            </w:r>
          </w:p>
        </w:tc>
        <w:tc>
          <w:tcPr>
            <w:tcW w:w="6663" w:type="dxa"/>
          </w:tcPr>
          <w:p w:rsidR="00663766" w:rsidRDefault="004D2BAB">
            <w:pPr>
              <w:jc w:val="both"/>
              <w:rPr>
                <w:snapToGrid w:val="0"/>
                <w:lang w:val="ru-RU"/>
              </w:rPr>
            </w:pPr>
            <w:r>
              <w:rPr>
                <w:snapToGrid w:val="0"/>
                <w:lang w:val="ru-RU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663766" w:rsidRDefault="004D2BA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30</w:t>
            </w:r>
          </w:p>
        </w:tc>
        <w:tc>
          <w:tcPr>
            <w:tcW w:w="1061" w:type="dxa"/>
          </w:tcPr>
          <w:p w:rsidR="00663766" w:rsidRDefault="004D2BAB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4000,00</w:t>
            </w:r>
          </w:p>
        </w:tc>
        <w:tc>
          <w:tcPr>
            <w:tcW w:w="893" w:type="dxa"/>
          </w:tcPr>
          <w:p w:rsidR="00663766" w:rsidRDefault="00663766">
            <w:pPr>
              <w:jc w:val="both"/>
              <w:rPr>
                <w:snapToGrid w:val="0"/>
              </w:rPr>
            </w:pPr>
          </w:p>
        </w:tc>
      </w:tr>
      <w:tr w:rsidR="00663766">
        <w:trPr>
          <w:cantSplit/>
        </w:trPr>
        <w:tc>
          <w:tcPr>
            <w:tcW w:w="597" w:type="dxa"/>
          </w:tcPr>
          <w:p w:rsidR="00663766" w:rsidRDefault="004D2BA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1.1.2</w:t>
            </w:r>
          </w:p>
        </w:tc>
        <w:tc>
          <w:tcPr>
            <w:tcW w:w="6663" w:type="dxa"/>
          </w:tcPr>
          <w:p w:rsidR="00663766" w:rsidRDefault="004D2BAB">
            <w:pPr>
              <w:jc w:val="both"/>
              <w:rPr>
                <w:snapToGrid w:val="0"/>
                <w:lang w:val="ru-RU"/>
              </w:rPr>
            </w:pPr>
            <w:r>
              <w:rPr>
                <w:snapToGrid w:val="0"/>
                <w:lang w:val="ru-RU"/>
              </w:rPr>
              <w:t xml:space="preserve">Средства, выделенные кандидату выдвинувшим его </w:t>
            </w:r>
            <w:r>
              <w:rPr>
                <w:snapToGrid w:val="0"/>
                <w:lang w:val="ru-RU"/>
              </w:rPr>
              <w:t>избирательным объединением</w:t>
            </w:r>
          </w:p>
        </w:tc>
        <w:tc>
          <w:tcPr>
            <w:tcW w:w="709" w:type="dxa"/>
          </w:tcPr>
          <w:p w:rsidR="00663766" w:rsidRDefault="004D2BA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40</w:t>
            </w:r>
          </w:p>
        </w:tc>
        <w:tc>
          <w:tcPr>
            <w:tcW w:w="1061" w:type="dxa"/>
          </w:tcPr>
          <w:p w:rsidR="00663766" w:rsidRDefault="004D2BAB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5000,00</w:t>
            </w:r>
          </w:p>
        </w:tc>
        <w:tc>
          <w:tcPr>
            <w:tcW w:w="893" w:type="dxa"/>
          </w:tcPr>
          <w:p w:rsidR="00663766" w:rsidRDefault="00663766">
            <w:pPr>
              <w:jc w:val="both"/>
              <w:rPr>
                <w:snapToGrid w:val="0"/>
              </w:rPr>
            </w:pPr>
          </w:p>
        </w:tc>
      </w:tr>
      <w:tr w:rsidR="00663766">
        <w:trPr>
          <w:cantSplit/>
        </w:trPr>
        <w:tc>
          <w:tcPr>
            <w:tcW w:w="597" w:type="dxa"/>
          </w:tcPr>
          <w:p w:rsidR="00663766" w:rsidRDefault="004D2BA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1.1.3</w:t>
            </w:r>
          </w:p>
        </w:tc>
        <w:tc>
          <w:tcPr>
            <w:tcW w:w="6663" w:type="dxa"/>
          </w:tcPr>
          <w:p w:rsidR="00663766" w:rsidRDefault="004D2BA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:rsidR="00663766" w:rsidRDefault="004D2BA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50</w:t>
            </w:r>
          </w:p>
        </w:tc>
        <w:tc>
          <w:tcPr>
            <w:tcW w:w="1061" w:type="dxa"/>
          </w:tcPr>
          <w:p w:rsidR="00663766" w:rsidRDefault="004D2BAB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663766" w:rsidRDefault="00663766">
            <w:pPr>
              <w:jc w:val="both"/>
              <w:rPr>
                <w:snapToGrid w:val="0"/>
              </w:rPr>
            </w:pPr>
          </w:p>
        </w:tc>
      </w:tr>
      <w:tr w:rsidR="00663766">
        <w:trPr>
          <w:cantSplit/>
        </w:trPr>
        <w:tc>
          <w:tcPr>
            <w:tcW w:w="597" w:type="dxa"/>
          </w:tcPr>
          <w:p w:rsidR="00663766" w:rsidRDefault="004D2BA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1.1.4</w:t>
            </w:r>
          </w:p>
        </w:tc>
        <w:tc>
          <w:tcPr>
            <w:tcW w:w="6663" w:type="dxa"/>
          </w:tcPr>
          <w:p w:rsidR="00663766" w:rsidRDefault="004D2BA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663766" w:rsidRDefault="004D2BA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60</w:t>
            </w:r>
          </w:p>
        </w:tc>
        <w:tc>
          <w:tcPr>
            <w:tcW w:w="1061" w:type="dxa"/>
          </w:tcPr>
          <w:p w:rsidR="00663766" w:rsidRDefault="004D2BAB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663766" w:rsidRDefault="00663766">
            <w:pPr>
              <w:jc w:val="both"/>
              <w:rPr>
                <w:snapToGrid w:val="0"/>
              </w:rPr>
            </w:pPr>
          </w:p>
        </w:tc>
      </w:tr>
      <w:tr w:rsidR="00663766">
        <w:trPr>
          <w:cantSplit/>
        </w:trPr>
        <w:tc>
          <w:tcPr>
            <w:tcW w:w="597" w:type="dxa"/>
          </w:tcPr>
          <w:p w:rsidR="00663766" w:rsidRDefault="004D2BA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1.2</w:t>
            </w:r>
          </w:p>
        </w:tc>
        <w:tc>
          <w:tcPr>
            <w:tcW w:w="6663" w:type="dxa"/>
          </w:tcPr>
          <w:p w:rsidR="00663766" w:rsidRDefault="004D2BAB">
            <w:pPr>
              <w:jc w:val="both"/>
              <w:rPr>
                <w:snapToGrid w:val="0"/>
                <w:lang w:val="ru-RU"/>
              </w:rPr>
            </w:pPr>
            <w:r>
              <w:rPr>
                <w:snapToGrid w:val="0"/>
                <w:lang w:val="ru-RU"/>
              </w:rPr>
              <w:t xml:space="preserve">Поступило в избирательный фонд денежных средств, подпадающих под действие ч. 4, 9, 10 ст. 56 </w:t>
            </w:r>
            <w:r>
              <w:rPr>
                <w:snapToGrid w:val="0"/>
                <w:lang w:val="ru-RU"/>
              </w:rPr>
              <w:t>областного закона от 06.06.2007 № 60-ОЗ</w:t>
            </w:r>
            <w:r>
              <w:rPr>
                <w:b/>
                <w:snapToGrid w:val="0"/>
                <w:lang w:val="ru-RU"/>
              </w:rPr>
              <w:t>*</w:t>
            </w:r>
          </w:p>
        </w:tc>
        <w:tc>
          <w:tcPr>
            <w:tcW w:w="709" w:type="dxa"/>
          </w:tcPr>
          <w:p w:rsidR="00663766" w:rsidRDefault="004D2BA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70</w:t>
            </w:r>
          </w:p>
        </w:tc>
        <w:tc>
          <w:tcPr>
            <w:tcW w:w="1061" w:type="dxa"/>
          </w:tcPr>
          <w:p w:rsidR="00663766" w:rsidRDefault="004D2BAB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663766" w:rsidRDefault="00663766">
            <w:pPr>
              <w:jc w:val="both"/>
              <w:rPr>
                <w:snapToGrid w:val="0"/>
              </w:rPr>
            </w:pPr>
          </w:p>
        </w:tc>
      </w:tr>
      <w:tr w:rsidR="00663766">
        <w:trPr>
          <w:cantSplit/>
        </w:trPr>
        <w:tc>
          <w:tcPr>
            <w:tcW w:w="9923" w:type="dxa"/>
            <w:gridSpan w:val="5"/>
          </w:tcPr>
          <w:p w:rsidR="00663766" w:rsidRDefault="004D2BAB">
            <w:pPr>
              <w:ind w:left="851"/>
              <w:jc w:val="both"/>
              <w:rPr>
                <w:snapToGrid w:val="0"/>
              </w:rPr>
            </w:pPr>
            <w:r>
              <w:rPr>
                <w:snapToGrid w:val="0"/>
              </w:rPr>
              <w:t>из них</w:t>
            </w:r>
          </w:p>
        </w:tc>
      </w:tr>
      <w:tr w:rsidR="00663766">
        <w:trPr>
          <w:cantSplit/>
        </w:trPr>
        <w:tc>
          <w:tcPr>
            <w:tcW w:w="597" w:type="dxa"/>
          </w:tcPr>
          <w:p w:rsidR="00663766" w:rsidRDefault="004D2BA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1.2.1</w:t>
            </w:r>
          </w:p>
        </w:tc>
        <w:tc>
          <w:tcPr>
            <w:tcW w:w="6663" w:type="dxa"/>
          </w:tcPr>
          <w:p w:rsidR="00663766" w:rsidRDefault="004D2BAB">
            <w:pPr>
              <w:jc w:val="both"/>
              <w:rPr>
                <w:snapToGrid w:val="0"/>
                <w:lang w:val="ru-RU"/>
              </w:rPr>
            </w:pPr>
            <w:r>
              <w:rPr>
                <w:snapToGrid w:val="0"/>
                <w:lang w:val="ru-RU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663766" w:rsidRDefault="004D2BA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80</w:t>
            </w:r>
          </w:p>
        </w:tc>
        <w:tc>
          <w:tcPr>
            <w:tcW w:w="1061" w:type="dxa"/>
          </w:tcPr>
          <w:p w:rsidR="00663766" w:rsidRDefault="004D2BAB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4000,00</w:t>
            </w:r>
          </w:p>
        </w:tc>
        <w:tc>
          <w:tcPr>
            <w:tcW w:w="893" w:type="dxa"/>
          </w:tcPr>
          <w:p w:rsidR="00663766" w:rsidRDefault="00663766">
            <w:pPr>
              <w:jc w:val="both"/>
              <w:rPr>
                <w:snapToGrid w:val="0"/>
              </w:rPr>
            </w:pPr>
          </w:p>
        </w:tc>
      </w:tr>
      <w:tr w:rsidR="00663766">
        <w:trPr>
          <w:cantSplit/>
        </w:trPr>
        <w:tc>
          <w:tcPr>
            <w:tcW w:w="597" w:type="dxa"/>
          </w:tcPr>
          <w:p w:rsidR="00663766" w:rsidRDefault="004D2BA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1.2.2</w:t>
            </w:r>
          </w:p>
        </w:tc>
        <w:tc>
          <w:tcPr>
            <w:tcW w:w="6663" w:type="dxa"/>
          </w:tcPr>
          <w:p w:rsidR="00663766" w:rsidRDefault="004D2BAB">
            <w:pPr>
              <w:jc w:val="both"/>
              <w:rPr>
                <w:snapToGrid w:val="0"/>
                <w:lang w:val="ru-RU"/>
              </w:rPr>
            </w:pPr>
            <w:r>
              <w:rPr>
                <w:snapToGrid w:val="0"/>
                <w:lang w:val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663766" w:rsidRDefault="004D2BA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90</w:t>
            </w:r>
          </w:p>
        </w:tc>
        <w:tc>
          <w:tcPr>
            <w:tcW w:w="1061" w:type="dxa"/>
          </w:tcPr>
          <w:p w:rsidR="00663766" w:rsidRDefault="004D2BAB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5000,00</w:t>
            </w:r>
          </w:p>
        </w:tc>
        <w:tc>
          <w:tcPr>
            <w:tcW w:w="893" w:type="dxa"/>
          </w:tcPr>
          <w:p w:rsidR="00663766" w:rsidRDefault="00663766">
            <w:pPr>
              <w:jc w:val="both"/>
              <w:rPr>
                <w:snapToGrid w:val="0"/>
              </w:rPr>
            </w:pPr>
          </w:p>
        </w:tc>
      </w:tr>
      <w:tr w:rsidR="00663766">
        <w:trPr>
          <w:cantSplit/>
        </w:trPr>
        <w:tc>
          <w:tcPr>
            <w:tcW w:w="597" w:type="dxa"/>
          </w:tcPr>
          <w:p w:rsidR="00663766" w:rsidRDefault="004D2BA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1.2.3</w:t>
            </w:r>
          </w:p>
        </w:tc>
        <w:tc>
          <w:tcPr>
            <w:tcW w:w="6663" w:type="dxa"/>
          </w:tcPr>
          <w:p w:rsidR="00663766" w:rsidRDefault="004D2BA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Средства гражданина</w:t>
            </w:r>
          </w:p>
        </w:tc>
        <w:tc>
          <w:tcPr>
            <w:tcW w:w="709" w:type="dxa"/>
          </w:tcPr>
          <w:p w:rsidR="00663766" w:rsidRDefault="004D2BA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100</w:t>
            </w:r>
          </w:p>
        </w:tc>
        <w:tc>
          <w:tcPr>
            <w:tcW w:w="1061" w:type="dxa"/>
          </w:tcPr>
          <w:p w:rsidR="00663766" w:rsidRDefault="004D2BAB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663766" w:rsidRDefault="00663766">
            <w:pPr>
              <w:jc w:val="both"/>
              <w:rPr>
                <w:snapToGrid w:val="0"/>
              </w:rPr>
            </w:pPr>
          </w:p>
        </w:tc>
      </w:tr>
      <w:tr w:rsidR="00663766">
        <w:trPr>
          <w:cantSplit/>
        </w:trPr>
        <w:tc>
          <w:tcPr>
            <w:tcW w:w="597" w:type="dxa"/>
          </w:tcPr>
          <w:p w:rsidR="00663766" w:rsidRDefault="004D2BA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1.2.4</w:t>
            </w:r>
          </w:p>
        </w:tc>
        <w:tc>
          <w:tcPr>
            <w:tcW w:w="6663" w:type="dxa"/>
          </w:tcPr>
          <w:p w:rsidR="00663766" w:rsidRDefault="004D2BA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Средства юридического лица</w:t>
            </w:r>
          </w:p>
        </w:tc>
        <w:tc>
          <w:tcPr>
            <w:tcW w:w="709" w:type="dxa"/>
          </w:tcPr>
          <w:p w:rsidR="00663766" w:rsidRDefault="004D2BA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110</w:t>
            </w:r>
          </w:p>
        </w:tc>
        <w:tc>
          <w:tcPr>
            <w:tcW w:w="1061" w:type="dxa"/>
          </w:tcPr>
          <w:p w:rsidR="00663766" w:rsidRDefault="004D2BAB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663766" w:rsidRDefault="00663766">
            <w:pPr>
              <w:jc w:val="both"/>
              <w:rPr>
                <w:snapToGrid w:val="0"/>
              </w:rPr>
            </w:pPr>
          </w:p>
        </w:tc>
      </w:tr>
      <w:tr w:rsidR="00663766">
        <w:trPr>
          <w:cantSplit/>
        </w:trPr>
        <w:tc>
          <w:tcPr>
            <w:tcW w:w="597" w:type="dxa"/>
          </w:tcPr>
          <w:p w:rsidR="00663766" w:rsidRDefault="004D2BAB">
            <w:pPr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</w:t>
            </w:r>
          </w:p>
        </w:tc>
        <w:tc>
          <w:tcPr>
            <w:tcW w:w="6663" w:type="dxa"/>
          </w:tcPr>
          <w:p w:rsidR="00663766" w:rsidRDefault="004D2BAB">
            <w:pPr>
              <w:jc w:val="both"/>
              <w:rPr>
                <w:b/>
                <w:snapToGrid w:val="0"/>
                <w:lang w:val="ru-RU"/>
              </w:rPr>
            </w:pPr>
            <w:r>
              <w:rPr>
                <w:b/>
                <w:snapToGrid w:val="0"/>
                <w:lang w:val="ru-RU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663766" w:rsidRDefault="004D2BAB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120</w:t>
            </w:r>
          </w:p>
        </w:tc>
        <w:tc>
          <w:tcPr>
            <w:tcW w:w="1061" w:type="dxa"/>
          </w:tcPr>
          <w:p w:rsidR="00663766" w:rsidRDefault="004D2BAB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663766" w:rsidRDefault="00663766">
            <w:pPr>
              <w:jc w:val="both"/>
              <w:rPr>
                <w:b/>
                <w:snapToGrid w:val="0"/>
              </w:rPr>
            </w:pPr>
          </w:p>
        </w:tc>
      </w:tr>
      <w:tr w:rsidR="00663766">
        <w:trPr>
          <w:cantSplit/>
        </w:trPr>
        <w:tc>
          <w:tcPr>
            <w:tcW w:w="9923" w:type="dxa"/>
            <w:gridSpan w:val="5"/>
          </w:tcPr>
          <w:p w:rsidR="00663766" w:rsidRDefault="004D2BAB">
            <w:pPr>
              <w:ind w:left="851"/>
              <w:jc w:val="both"/>
              <w:rPr>
                <w:snapToGrid w:val="0"/>
              </w:rPr>
            </w:pPr>
            <w:r>
              <w:rPr>
                <w:snapToGrid w:val="0"/>
              </w:rPr>
              <w:t>в том числе</w:t>
            </w:r>
          </w:p>
        </w:tc>
      </w:tr>
      <w:tr w:rsidR="00663766">
        <w:trPr>
          <w:cantSplit/>
        </w:trPr>
        <w:tc>
          <w:tcPr>
            <w:tcW w:w="597" w:type="dxa"/>
          </w:tcPr>
          <w:p w:rsidR="00663766" w:rsidRDefault="004D2BA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2.1</w:t>
            </w:r>
          </w:p>
        </w:tc>
        <w:tc>
          <w:tcPr>
            <w:tcW w:w="6663" w:type="dxa"/>
          </w:tcPr>
          <w:p w:rsidR="00663766" w:rsidRDefault="004D2BA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Перечислено в доход бюджета</w:t>
            </w:r>
          </w:p>
        </w:tc>
        <w:tc>
          <w:tcPr>
            <w:tcW w:w="709" w:type="dxa"/>
          </w:tcPr>
          <w:p w:rsidR="00663766" w:rsidRDefault="004D2BA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130</w:t>
            </w:r>
          </w:p>
        </w:tc>
        <w:tc>
          <w:tcPr>
            <w:tcW w:w="1061" w:type="dxa"/>
          </w:tcPr>
          <w:p w:rsidR="00663766" w:rsidRDefault="004D2BAB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663766" w:rsidRDefault="00663766">
            <w:pPr>
              <w:jc w:val="both"/>
              <w:rPr>
                <w:snapToGrid w:val="0"/>
              </w:rPr>
            </w:pPr>
          </w:p>
        </w:tc>
      </w:tr>
      <w:tr w:rsidR="00663766">
        <w:trPr>
          <w:cantSplit/>
        </w:trPr>
        <w:tc>
          <w:tcPr>
            <w:tcW w:w="597" w:type="dxa"/>
          </w:tcPr>
          <w:p w:rsidR="00663766" w:rsidRDefault="004D2BA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2.2</w:t>
            </w:r>
          </w:p>
        </w:tc>
        <w:tc>
          <w:tcPr>
            <w:tcW w:w="6663" w:type="dxa"/>
          </w:tcPr>
          <w:p w:rsidR="00663766" w:rsidRDefault="004D2BAB">
            <w:pPr>
              <w:jc w:val="both"/>
              <w:rPr>
                <w:snapToGrid w:val="0"/>
                <w:lang w:val="ru-RU"/>
              </w:rPr>
            </w:pPr>
            <w:r>
              <w:rPr>
                <w:snapToGrid w:val="0"/>
                <w:lang w:val="ru-RU"/>
              </w:rPr>
              <w:t xml:space="preserve">Возвращено жертвователям денежных средств, поступивших с нарушением </w:t>
            </w:r>
            <w:r>
              <w:rPr>
                <w:snapToGrid w:val="0"/>
                <w:lang w:val="ru-RU"/>
              </w:rPr>
              <w:t>установленного порядка</w:t>
            </w:r>
          </w:p>
        </w:tc>
        <w:tc>
          <w:tcPr>
            <w:tcW w:w="709" w:type="dxa"/>
          </w:tcPr>
          <w:p w:rsidR="00663766" w:rsidRDefault="004D2BA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140</w:t>
            </w:r>
          </w:p>
        </w:tc>
        <w:tc>
          <w:tcPr>
            <w:tcW w:w="1061" w:type="dxa"/>
          </w:tcPr>
          <w:p w:rsidR="00663766" w:rsidRDefault="004D2BAB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663766" w:rsidRDefault="00663766">
            <w:pPr>
              <w:jc w:val="both"/>
              <w:rPr>
                <w:snapToGrid w:val="0"/>
              </w:rPr>
            </w:pPr>
          </w:p>
        </w:tc>
      </w:tr>
      <w:tr w:rsidR="00663766">
        <w:trPr>
          <w:cantSplit/>
        </w:trPr>
        <w:tc>
          <w:tcPr>
            <w:tcW w:w="9923" w:type="dxa"/>
            <w:gridSpan w:val="5"/>
          </w:tcPr>
          <w:p w:rsidR="00663766" w:rsidRDefault="004D2BAB">
            <w:pPr>
              <w:ind w:left="851"/>
              <w:jc w:val="both"/>
              <w:rPr>
                <w:snapToGrid w:val="0"/>
              </w:rPr>
            </w:pPr>
            <w:r>
              <w:rPr>
                <w:snapToGrid w:val="0"/>
              </w:rPr>
              <w:t>из них</w:t>
            </w:r>
          </w:p>
        </w:tc>
      </w:tr>
      <w:tr w:rsidR="00663766">
        <w:trPr>
          <w:cantSplit/>
        </w:trPr>
        <w:tc>
          <w:tcPr>
            <w:tcW w:w="597" w:type="dxa"/>
          </w:tcPr>
          <w:p w:rsidR="00663766" w:rsidRDefault="004D2BA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lastRenderedPageBreak/>
              <w:t>2.2.1</w:t>
            </w:r>
          </w:p>
        </w:tc>
        <w:tc>
          <w:tcPr>
            <w:tcW w:w="6663" w:type="dxa"/>
          </w:tcPr>
          <w:p w:rsidR="00663766" w:rsidRDefault="004D2BAB">
            <w:pPr>
              <w:jc w:val="both"/>
              <w:rPr>
                <w:snapToGrid w:val="0"/>
                <w:lang w:val="ru-RU"/>
              </w:rPr>
            </w:pPr>
            <w:r>
              <w:rPr>
                <w:snapToGrid w:val="0"/>
                <w:lang w:val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663766" w:rsidRDefault="004D2BA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150</w:t>
            </w:r>
          </w:p>
        </w:tc>
        <w:tc>
          <w:tcPr>
            <w:tcW w:w="1061" w:type="dxa"/>
          </w:tcPr>
          <w:p w:rsidR="00663766" w:rsidRDefault="004D2BAB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663766" w:rsidRDefault="00663766">
            <w:pPr>
              <w:jc w:val="both"/>
              <w:rPr>
                <w:snapToGrid w:val="0"/>
              </w:rPr>
            </w:pPr>
          </w:p>
        </w:tc>
      </w:tr>
      <w:tr w:rsidR="00663766">
        <w:trPr>
          <w:cantSplit/>
        </w:trPr>
        <w:tc>
          <w:tcPr>
            <w:tcW w:w="597" w:type="dxa"/>
          </w:tcPr>
          <w:p w:rsidR="00663766" w:rsidRDefault="004D2BA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2.2.2</w:t>
            </w:r>
          </w:p>
        </w:tc>
        <w:tc>
          <w:tcPr>
            <w:tcW w:w="6663" w:type="dxa"/>
          </w:tcPr>
          <w:p w:rsidR="00663766" w:rsidRDefault="004D2BAB">
            <w:pPr>
              <w:jc w:val="both"/>
              <w:rPr>
                <w:snapToGrid w:val="0"/>
                <w:lang w:val="ru-RU"/>
              </w:rPr>
            </w:pPr>
            <w:r>
              <w:rPr>
                <w:snapToGrid w:val="0"/>
                <w:lang w:val="ru-RU"/>
              </w:rPr>
              <w:t xml:space="preserve">Юридическим лицам, которым запрещено осуществлять пожертвования либо не </w:t>
            </w:r>
            <w:r>
              <w:rPr>
                <w:snapToGrid w:val="0"/>
                <w:lang w:val="ru-RU"/>
              </w:rPr>
              <w:t>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663766" w:rsidRDefault="004D2BA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160</w:t>
            </w:r>
          </w:p>
        </w:tc>
        <w:tc>
          <w:tcPr>
            <w:tcW w:w="1061" w:type="dxa"/>
          </w:tcPr>
          <w:p w:rsidR="00663766" w:rsidRDefault="004D2BAB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663766" w:rsidRDefault="00663766">
            <w:pPr>
              <w:jc w:val="both"/>
              <w:rPr>
                <w:snapToGrid w:val="0"/>
              </w:rPr>
            </w:pPr>
          </w:p>
        </w:tc>
      </w:tr>
      <w:tr w:rsidR="00663766">
        <w:trPr>
          <w:cantSplit/>
        </w:trPr>
        <w:tc>
          <w:tcPr>
            <w:tcW w:w="597" w:type="dxa"/>
          </w:tcPr>
          <w:p w:rsidR="00663766" w:rsidRDefault="004D2BA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2.2.3</w:t>
            </w:r>
          </w:p>
        </w:tc>
        <w:tc>
          <w:tcPr>
            <w:tcW w:w="6663" w:type="dxa"/>
          </w:tcPr>
          <w:p w:rsidR="00663766" w:rsidRDefault="004D2BAB">
            <w:pPr>
              <w:jc w:val="both"/>
              <w:rPr>
                <w:snapToGrid w:val="0"/>
                <w:lang w:val="ru-RU"/>
              </w:rPr>
            </w:pPr>
            <w:r>
              <w:rPr>
                <w:snapToGrid w:val="0"/>
                <w:lang w:val="ru-RU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663766" w:rsidRDefault="004D2BA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170</w:t>
            </w:r>
          </w:p>
        </w:tc>
        <w:tc>
          <w:tcPr>
            <w:tcW w:w="1061" w:type="dxa"/>
          </w:tcPr>
          <w:p w:rsidR="00663766" w:rsidRDefault="004D2BAB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663766" w:rsidRDefault="00663766">
            <w:pPr>
              <w:jc w:val="both"/>
              <w:rPr>
                <w:snapToGrid w:val="0"/>
              </w:rPr>
            </w:pPr>
          </w:p>
        </w:tc>
      </w:tr>
      <w:tr w:rsidR="00663766">
        <w:trPr>
          <w:cantSplit/>
        </w:trPr>
        <w:tc>
          <w:tcPr>
            <w:tcW w:w="597" w:type="dxa"/>
          </w:tcPr>
          <w:p w:rsidR="00663766" w:rsidRDefault="004D2BA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2.3</w:t>
            </w:r>
          </w:p>
        </w:tc>
        <w:tc>
          <w:tcPr>
            <w:tcW w:w="6663" w:type="dxa"/>
          </w:tcPr>
          <w:p w:rsidR="00663766" w:rsidRDefault="004D2BAB">
            <w:pPr>
              <w:jc w:val="both"/>
              <w:rPr>
                <w:snapToGrid w:val="0"/>
                <w:lang w:val="ru-RU"/>
              </w:rPr>
            </w:pPr>
            <w:r>
              <w:rPr>
                <w:snapToGrid w:val="0"/>
                <w:lang w:val="ru-RU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663766" w:rsidRDefault="004D2BA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180</w:t>
            </w:r>
          </w:p>
        </w:tc>
        <w:tc>
          <w:tcPr>
            <w:tcW w:w="1061" w:type="dxa"/>
          </w:tcPr>
          <w:p w:rsidR="00663766" w:rsidRDefault="004D2BAB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663766" w:rsidRDefault="00663766">
            <w:pPr>
              <w:jc w:val="both"/>
              <w:rPr>
                <w:snapToGrid w:val="0"/>
              </w:rPr>
            </w:pPr>
          </w:p>
        </w:tc>
      </w:tr>
      <w:tr w:rsidR="00663766">
        <w:trPr>
          <w:cantSplit/>
        </w:trPr>
        <w:tc>
          <w:tcPr>
            <w:tcW w:w="597" w:type="dxa"/>
          </w:tcPr>
          <w:p w:rsidR="00663766" w:rsidRDefault="004D2BAB">
            <w:pPr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</w:t>
            </w:r>
          </w:p>
        </w:tc>
        <w:tc>
          <w:tcPr>
            <w:tcW w:w="6663" w:type="dxa"/>
          </w:tcPr>
          <w:p w:rsidR="00663766" w:rsidRDefault="004D2BAB">
            <w:pPr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663766" w:rsidRDefault="004D2BAB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190</w:t>
            </w:r>
          </w:p>
        </w:tc>
        <w:tc>
          <w:tcPr>
            <w:tcW w:w="1061" w:type="dxa"/>
          </w:tcPr>
          <w:p w:rsidR="00663766" w:rsidRDefault="004D2BAB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9000,00</w:t>
            </w:r>
          </w:p>
        </w:tc>
        <w:tc>
          <w:tcPr>
            <w:tcW w:w="893" w:type="dxa"/>
          </w:tcPr>
          <w:p w:rsidR="00663766" w:rsidRDefault="00663766">
            <w:pPr>
              <w:jc w:val="both"/>
              <w:rPr>
                <w:b/>
                <w:snapToGrid w:val="0"/>
              </w:rPr>
            </w:pPr>
          </w:p>
        </w:tc>
      </w:tr>
      <w:tr w:rsidR="00663766">
        <w:trPr>
          <w:cantSplit/>
        </w:trPr>
        <w:tc>
          <w:tcPr>
            <w:tcW w:w="9923" w:type="dxa"/>
            <w:gridSpan w:val="5"/>
          </w:tcPr>
          <w:p w:rsidR="00663766" w:rsidRDefault="004D2BAB">
            <w:pPr>
              <w:ind w:left="851"/>
              <w:jc w:val="both"/>
              <w:rPr>
                <w:snapToGrid w:val="0"/>
                <w:lang w:val="ru-RU"/>
              </w:rPr>
            </w:pPr>
            <w:r>
              <w:rPr>
                <w:snapToGrid w:val="0"/>
                <w:lang w:val="ru-RU"/>
              </w:rPr>
              <w:t>В том числе</w:t>
            </w:r>
          </w:p>
        </w:tc>
      </w:tr>
      <w:tr w:rsidR="00663766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jc w:val="both"/>
              <w:rPr>
                <w:b/>
                <w:snapToGrid w:val="0"/>
                <w:lang w:val="ru-RU"/>
              </w:rPr>
            </w:pPr>
            <w:r>
              <w:t>3.1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pStyle w:val="afff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организацию сбора подписей избирателей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pStyle w:val="afff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jc w:val="center"/>
              <w:rPr>
                <w:b/>
                <w:snapToGrid w:val="0"/>
                <w:lang w:val="ru-RU"/>
              </w:rPr>
            </w:pPr>
            <w:r>
              <w:rPr>
                <w:b/>
                <w:snapToGrid w:val="0"/>
                <w:lang w:val="ru-RU"/>
              </w:rPr>
              <w:t xml:space="preserve">         0.00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663766">
            <w:pPr>
              <w:jc w:val="both"/>
              <w:rPr>
                <w:b/>
                <w:snapToGrid w:val="0"/>
                <w:lang w:val="ru-RU"/>
              </w:rPr>
            </w:pPr>
          </w:p>
        </w:tc>
      </w:tr>
      <w:tr w:rsidR="00663766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pStyle w:val="afff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pStyle w:val="afff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pStyle w:val="afff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663766">
            <w:pPr>
              <w:jc w:val="both"/>
              <w:rPr>
                <w:b/>
                <w:snapToGrid w:val="0"/>
              </w:rPr>
            </w:pPr>
          </w:p>
        </w:tc>
      </w:tr>
      <w:tr w:rsidR="00663766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pStyle w:val="afff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pStyle w:val="afff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предвыборную агитацию через </w:t>
            </w:r>
            <w:r>
              <w:rPr>
                <w:sz w:val="24"/>
                <w:szCs w:val="24"/>
              </w:rPr>
              <w:t>организации телерадиовещания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pStyle w:val="afff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  <w:lang w:val="ru-RU"/>
              </w:rPr>
              <w:t>0</w:t>
            </w:r>
            <w:r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663766">
            <w:pPr>
              <w:jc w:val="both"/>
              <w:rPr>
                <w:b/>
                <w:snapToGrid w:val="0"/>
              </w:rPr>
            </w:pPr>
          </w:p>
        </w:tc>
      </w:tr>
      <w:tr w:rsidR="00663766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pStyle w:val="afff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pStyle w:val="afff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pStyle w:val="afff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663766">
            <w:pPr>
              <w:jc w:val="both"/>
              <w:rPr>
                <w:b/>
                <w:snapToGrid w:val="0"/>
              </w:rPr>
            </w:pPr>
          </w:p>
        </w:tc>
      </w:tr>
      <w:tr w:rsidR="00663766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pStyle w:val="afff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pStyle w:val="afff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pStyle w:val="afff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663766">
            <w:pPr>
              <w:jc w:val="both"/>
              <w:rPr>
                <w:b/>
                <w:snapToGrid w:val="0"/>
              </w:rPr>
            </w:pPr>
          </w:p>
        </w:tc>
      </w:tr>
      <w:tr w:rsidR="00663766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pStyle w:val="afff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pStyle w:val="afff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выпуск и распространение печатных и иных агитационных </w:t>
            </w:r>
            <w:r>
              <w:rPr>
                <w:sz w:val="24"/>
                <w:szCs w:val="24"/>
              </w:rPr>
              <w:t>материалов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pStyle w:val="afff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9000,00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663766">
            <w:pPr>
              <w:jc w:val="both"/>
              <w:rPr>
                <w:b/>
                <w:snapToGrid w:val="0"/>
              </w:rPr>
            </w:pPr>
          </w:p>
        </w:tc>
      </w:tr>
      <w:tr w:rsidR="00663766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pStyle w:val="afff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pStyle w:val="afff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pStyle w:val="afff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663766">
            <w:pPr>
              <w:jc w:val="both"/>
              <w:rPr>
                <w:b/>
                <w:snapToGrid w:val="0"/>
              </w:rPr>
            </w:pPr>
          </w:p>
        </w:tc>
      </w:tr>
      <w:tr w:rsidR="00663766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pStyle w:val="afff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 w:rsidP="00E51A6D">
            <w:pPr>
              <w:pStyle w:val="afff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pStyle w:val="afff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663766">
            <w:pPr>
              <w:jc w:val="both"/>
              <w:rPr>
                <w:b/>
                <w:snapToGrid w:val="0"/>
              </w:rPr>
            </w:pPr>
          </w:p>
        </w:tc>
      </w:tr>
      <w:tr w:rsidR="00663766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pStyle w:val="afff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pStyle w:val="afff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оплату других работ (услуг)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, выполненных (оказанных) юридическими лицами или </w:t>
            </w:r>
            <w:r>
              <w:rPr>
                <w:sz w:val="24"/>
                <w:szCs w:val="24"/>
              </w:rPr>
              <w:t>гражданами России по договорам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pStyle w:val="afff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  <w:lang w:val="ru-RU"/>
              </w:rPr>
              <w:t>0</w:t>
            </w:r>
            <w:r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663766">
            <w:pPr>
              <w:jc w:val="both"/>
              <w:rPr>
                <w:b/>
                <w:snapToGrid w:val="0"/>
              </w:rPr>
            </w:pPr>
          </w:p>
        </w:tc>
      </w:tr>
      <w:tr w:rsidR="00663766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pStyle w:val="afff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pStyle w:val="afff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pStyle w:val="afff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jc w:val="right"/>
              <w:rPr>
                <w:b/>
                <w:snapToGrid w:val="0"/>
                <w:lang w:val="ru-RU"/>
              </w:rPr>
            </w:pPr>
            <w:r>
              <w:rPr>
                <w:b/>
                <w:snapToGrid w:val="0"/>
                <w:lang w:val="ru-RU"/>
              </w:rPr>
              <w:t>0</w:t>
            </w:r>
            <w:r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663766">
            <w:pPr>
              <w:jc w:val="both"/>
              <w:rPr>
                <w:b/>
                <w:snapToGrid w:val="0"/>
                <w:lang w:val="ru-RU"/>
              </w:rPr>
            </w:pPr>
          </w:p>
        </w:tc>
      </w:tr>
      <w:tr w:rsidR="00663766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pStyle w:val="afff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pStyle w:val="afff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</w:t>
            </w:r>
            <w:r>
              <w:rPr>
                <w:rStyle w:val="a6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 денежным средствам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pStyle w:val="afff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jc w:val="right"/>
              <w:rPr>
                <w:b/>
                <w:snapToGrid w:val="0"/>
                <w:lang w:val="ru-RU"/>
              </w:rPr>
            </w:pPr>
            <w:r>
              <w:rPr>
                <w:b/>
                <w:snapToGrid w:val="0"/>
                <w:lang w:val="ru-RU"/>
              </w:rPr>
              <w:t>0</w:t>
            </w:r>
            <w:r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663766">
            <w:pPr>
              <w:jc w:val="both"/>
              <w:rPr>
                <w:b/>
                <w:snapToGrid w:val="0"/>
                <w:lang w:val="ru-RU"/>
              </w:rPr>
            </w:pPr>
          </w:p>
        </w:tc>
      </w:tr>
      <w:tr w:rsidR="00663766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pStyle w:val="afff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pStyle w:val="afff4"/>
              <w:tabs>
                <w:tab w:val="right" w:pos="6603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Остаток средств фонда на дату сдачи отчета (заверяется банковской справкой)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pStyle w:val="afff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4D2BAB">
            <w:pPr>
              <w:jc w:val="right"/>
              <w:rPr>
                <w:b/>
                <w:snapToGrid w:val="0"/>
                <w:lang w:val="ru-RU"/>
              </w:rPr>
            </w:pPr>
            <w:r>
              <w:rPr>
                <w:b/>
                <w:snapToGrid w:val="0"/>
                <w:lang w:val="ru-RU"/>
              </w:rPr>
              <w:t>0</w:t>
            </w:r>
            <w:r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66" w:rsidRDefault="00663766">
            <w:pPr>
              <w:jc w:val="both"/>
              <w:rPr>
                <w:b/>
                <w:snapToGrid w:val="0"/>
                <w:lang w:val="ru-RU"/>
              </w:rPr>
            </w:pPr>
          </w:p>
        </w:tc>
      </w:tr>
    </w:tbl>
    <w:p w:rsidR="00663766" w:rsidRDefault="004D2BAB" w:rsidP="00545C48">
      <w:pPr>
        <w:ind w:left="-284"/>
        <w:rPr>
          <w:lang w:val="ru-RU"/>
        </w:rPr>
      </w:pPr>
      <w:r w:rsidRPr="00545C48">
        <w:rPr>
          <w:lang w:val="ru-RU"/>
        </w:rPr>
        <w:t xml:space="preserve"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 </w:t>
      </w:r>
      <w:r>
        <w:rPr>
          <w:lang w:val="ru-RU"/>
        </w:rPr>
        <w:t xml:space="preserve">                                 </w:t>
      </w:r>
    </w:p>
    <w:p w:rsidR="00663766" w:rsidRDefault="00663766">
      <w:pPr>
        <w:ind w:firstLineChars="50" w:firstLine="120"/>
        <w:rPr>
          <w:lang w:val="ru-RU"/>
        </w:rPr>
      </w:pPr>
    </w:p>
    <w:p w:rsidR="00663766" w:rsidRDefault="004D2BAB">
      <w:pPr>
        <w:ind w:firstLineChars="50" w:firstLine="120"/>
        <w:rPr>
          <w:sz w:val="20"/>
          <w:szCs w:val="20"/>
          <w:lang w:val="ru-RU"/>
        </w:rPr>
      </w:pPr>
      <w:r>
        <w:rPr>
          <w:lang w:val="ru-RU"/>
        </w:rPr>
        <w:t xml:space="preserve">Кандидат                 </w:t>
      </w:r>
      <w:r>
        <w:rPr>
          <w:lang w:val="ru-RU"/>
        </w:rPr>
        <w:t xml:space="preserve">                                    </w:t>
      </w:r>
      <w:r>
        <w:rPr>
          <w:sz w:val="20"/>
          <w:szCs w:val="20"/>
          <w:lang w:val="ru-RU"/>
        </w:rPr>
        <w:t>13.10.2025 г.                                     Паршин А.Е.</w:t>
      </w:r>
    </w:p>
    <w:p w:rsidR="00663766" w:rsidRDefault="004D2BAB" w:rsidP="00545C48">
      <w:pPr>
        <w:pStyle w:val="aff4"/>
        <w:spacing w:after="240"/>
        <w:ind w:firstLine="709"/>
        <w:rPr>
          <w:sz w:val="20"/>
          <w:szCs w:val="20"/>
        </w:rPr>
      </w:pPr>
      <w:r w:rsidRPr="00545C48">
        <w:rPr>
          <w:lang w:val="ru-RU"/>
        </w:rPr>
        <w:t xml:space="preserve">                                                    </w:t>
      </w:r>
      <w:r w:rsidR="00545C48" w:rsidRPr="00545C48">
        <w:rPr>
          <w:lang w:val="ru-RU"/>
        </w:rPr>
        <w:t xml:space="preserve">                             </w:t>
      </w:r>
      <w:r w:rsidRPr="00545C48">
        <w:rPr>
          <w:lang w:val="ru-RU"/>
        </w:rPr>
        <w:t xml:space="preserve">        </w:t>
      </w:r>
      <w:r w:rsidRPr="00545C48">
        <w:rPr>
          <w:sz w:val="20"/>
          <w:szCs w:val="20"/>
        </w:rPr>
        <w:t>(подпись, дата, инициалы, фамилия)</w:t>
      </w:r>
    </w:p>
    <w:p w:rsidR="00545C48" w:rsidRDefault="00545C48" w:rsidP="00545C48">
      <w:pPr>
        <w:pStyle w:val="aff4"/>
        <w:spacing w:after="240"/>
        <w:ind w:firstLine="709"/>
        <w:rPr>
          <w:sz w:val="20"/>
          <w:szCs w:val="20"/>
        </w:rPr>
      </w:pPr>
    </w:p>
    <w:p w:rsidR="00545C48" w:rsidRDefault="00545C48" w:rsidP="00545C48">
      <w:pPr>
        <w:pStyle w:val="aff4"/>
        <w:spacing w:after="240"/>
        <w:ind w:firstLine="709"/>
      </w:pPr>
    </w:p>
    <w:sectPr w:rsidR="00545C48" w:rsidSect="00545C48">
      <w:footerReference w:type="default" r:id="rId7"/>
      <w:pgSz w:w="11906" w:h="16838"/>
      <w:pgMar w:top="851" w:right="851" w:bottom="567" w:left="1418" w:header="720" w:footer="340" w:gutter="0"/>
      <w:cols w:space="82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BAB" w:rsidRDefault="004D2BAB">
      <w:r>
        <w:separator/>
      </w:r>
    </w:p>
  </w:endnote>
  <w:endnote w:type="continuationSeparator" w:id="0">
    <w:p w:rsidR="004D2BAB" w:rsidRDefault="004D2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Hei">
    <w:altName w:val="黑体"/>
    <w:panose1 w:val="0201060003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766" w:rsidRDefault="00663766">
    <w:pPr>
      <w:pStyle w:val="af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BAB" w:rsidRDefault="004D2BAB">
      <w:r>
        <w:separator/>
      </w:r>
    </w:p>
  </w:footnote>
  <w:footnote w:type="continuationSeparator" w:id="0">
    <w:p w:rsidR="004D2BAB" w:rsidRDefault="004D2B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4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3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2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"/>
      <w:lvlJc w:val="left"/>
      <w:pPr>
        <w:tabs>
          <w:tab w:val="left" w:pos="2040"/>
        </w:tabs>
        <w:ind w:left="204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40"/>
      <w:lvlText w:val=""/>
      <w:lvlJc w:val="left"/>
      <w:pPr>
        <w:tabs>
          <w:tab w:val="left" w:pos="1620"/>
        </w:tabs>
        <w:ind w:left="162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30"/>
      <w:lvlText w:val=""/>
      <w:lvlJc w:val="left"/>
      <w:pPr>
        <w:tabs>
          <w:tab w:val="left" w:pos="1200"/>
        </w:tabs>
        <w:ind w:left="1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20"/>
      <w:lvlText w:val=""/>
      <w:lvlJc w:val="left"/>
      <w:pPr>
        <w:tabs>
          <w:tab w:val="left" w:pos="780"/>
        </w:tabs>
        <w:ind w:left="78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a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a0"/>
      <w:lvlText w:val="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VerticalSpacing w:val="156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05C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D2BAB"/>
    <w:rsid w:val="004E7628"/>
    <w:rsid w:val="004F48F2"/>
    <w:rsid w:val="005149B1"/>
    <w:rsid w:val="00545C48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766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51A6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3D2E204C"/>
    <w:rsid w:val="5F223F33"/>
    <w:rsid w:val="7B90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3BD3C1"/>
  <w15:docId w15:val="{2F774887-121F-4B12-BBBD-11D56386D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qFormat="1"/>
    <w:lsdException w:name="index 2" w:qFormat="1"/>
    <w:lsdException w:name="index 3" w:qFormat="1"/>
    <w:lsdException w:name="index 4" w:qFormat="1"/>
    <w:lsdException w:name="index 5" w:qFormat="1"/>
    <w:lsdException w:name="index 7" w:qFormat="1"/>
    <w:lsdException w:name="index 8" w:qFormat="1"/>
    <w:lsdException w:name="index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Normal Indent" w:qFormat="1"/>
    <w:lsdException w:name="footnote text" w:qFormat="1"/>
    <w:lsdException w:name="annotation text" w:qFormat="1"/>
    <w:lsdException w:name="header" w:qFormat="1"/>
    <w:lsdException w:name="footer" w:qFormat="1"/>
    <w:lsdException w:name="index heading" w:qFormat="1"/>
    <w:lsdException w:name="caption" w:semiHidden="1" w:unhideWhenUsed="1" w:qFormat="1"/>
    <w:lsdException w:name="table of figures" w:qFormat="1"/>
    <w:lsdException w:name="envelope address" w:qFormat="1"/>
    <w:lsdException w:name="envelope return" w:qFormat="1"/>
    <w:lsdException w:name="footnote reference" w:qFormat="1"/>
    <w:lsdException w:name="annotation reference" w:qFormat="1"/>
    <w:lsdException w:name="line number" w:qFormat="1"/>
    <w:lsdException w:name="page number" w:qFormat="1"/>
    <w:lsdException w:name="endnote reference" w:qFormat="1"/>
    <w:lsdException w:name="endnote text" w:qFormat="1"/>
    <w:lsdException w:name="table of authorities" w:qFormat="1"/>
    <w:lsdException w:name="macro" w:qFormat="1"/>
    <w:lsdException w:name="toa heading" w:qFormat="1"/>
    <w:lsdException w:name="List" w:qFormat="1"/>
    <w:lsdException w:name="List Bullet" w:qFormat="1"/>
    <w:lsdException w:name="List Number" w:qFormat="1"/>
    <w:lsdException w:name="List 2" w:qFormat="1"/>
    <w:lsdException w:name="List 3" w:qFormat="1"/>
    <w:lsdException w:name="List 4" w:qFormat="1"/>
    <w:lsdException w:name="List 5" w:qFormat="1"/>
    <w:lsdException w:name="List Bullet 2" w:qFormat="1"/>
    <w:lsdException w:name="List Bullet 3" w:qFormat="1"/>
    <w:lsdException w:name="List Bullet 4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qFormat="1"/>
    <w:lsdException w:name="Closing" w:qFormat="1"/>
    <w:lsdException w:name="Signature" w:qFormat="1"/>
    <w:lsdException w:name="Default Paragraph Font" w:semiHidden="1" w:qFormat="1"/>
    <w:lsdException w:name="Body Text" w:qFormat="1"/>
    <w:lsdException w:name="Body Text Indent" w:qFormat="1"/>
    <w:lsdException w:name="List Continue" w:qFormat="1"/>
    <w:lsdException w:name="List Continue 2" w:qFormat="1"/>
    <w:lsdException w:name="List Continue 3" w:qFormat="1"/>
    <w:lsdException w:name="List Continue 4" w:qFormat="1"/>
    <w:lsdException w:name="List Continue 5" w:qFormat="1"/>
    <w:lsdException w:name="Message Header" w:qFormat="1"/>
    <w:lsdException w:name="Subtitle" w:qFormat="1"/>
    <w:lsdException w:name="Salutation" w:qFormat="1"/>
    <w:lsdException w:name="Body Text First Indent" w:qFormat="1"/>
    <w:lsdException w:name="Body Text First Indent 2" w:qFormat="1"/>
    <w:lsdException w:name="Body Text 2" w:qFormat="1"/>
    <w:lsdException w:name="Body Text 3" w:qFormat="1"/>
    <w:lsdException w:name="Body Text Indent 2" w:qFormat="1"/>
    <w:lsdException w:name="Body Text Indent 3" w:qFormat="1"/>
    <w:lsdException w:name="Block Text" w:qFormat="1"/>
    <w:lsdException w:name="Hyperlink" w:qFormat="1"/>
    <w:lsdException w:name="FollowedHyperlink" w:qFormat="1"/>
    <w:lsdException w:name="Strong" w:qFormat="1"/>
    <w:lsdException w:name="Emphasis" w:qFormat="1"/>
    <w:lsdException w:name="Document Map" w:qFormat="1"/>
    <w:lsdException w:name="Plain Text" w:qFormat="1"/>
    <w:lsdException w:name="E-mail Signature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qFormat="1"/>
    <w:lsdException w:name="HTML Address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Preformatted" w:qFormat="1"/>
    <w:lsdException w:name="HTML Sample" w:qFormat="1"/>
    <w:lsdException w:name="HTML Typewriter" w:qFormat="1"/>
    <w:lsdException w:name="HTML Variable" w:qFormat="1"/>
    <w:lsdException w:name="Normal Table" w:semiHidden="1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 w:qFormat="1"/>
    <w:lsdException w:name="Table Simple 2" w:semiHidden="1" w:unhideWhenUsed="1" w:qFormat="1"/>
    <w:lsdException w:name="Table Simple 3" w:semiHidden="1" w:unhideWhenUsed="1" w:qFormat="1"/>
    <w:lsdException w:name="Table Classic 1" w:semiHidden="1" w:unhideWhenUsed="1" w:qFormat="1"/>
    <w:lsdException w:name="Table Classic 2" w:semiHidden="1" w:unhideWhenUsed="1" w:qFormat="1"/>
    <w:lsdException w:name="Table Classic 3" w:semiHidden="1" w:unhideWhenUsed="1" w:qFormat="1"/>
    <w:lsdException w:name="Table Classic 4" w:semiHidden="1" w:unhideWhenUsed="1" w:qFormat="1"/>
    <w:lsdException w:name="Table Colorful 1" w:semiHidden="1" w:unhideWhenUsed="1" w:qFormat="1"/>
    <w:lsdException w:name="Table Colorful 2" w:semiHidden="1" w:unhideWhenUsed="1" w:qFormat="1"/>
    <w:lsdException w:name="Table Colorful 3" w:semiHidden="1" w:unhideWhenUsed="1" w:qFormat="1"/>
    <w:lsdException w:name="Table Columns 1" w:semiHidden="1" w:unhideWhenUsed="1" w:qFormat="1"/>
    <w:lsdException w:name="Table Columns 2" w:semiHidden="1" w:unhideWhenUsed="1" w:qFormat="1"/>
    <w:lsdException w:name="Table Columns 3" w:semiHidden="1" w:unhideWhenUsed="1" w:qFormat="1"/>
    <w:lsdException w:name="Table Columns 4" w:semiHidden="1" w:unhideWhenUsed="1" w:qFormat="1"/>
    <w:lsdException w:name="Table Columns 5" w:semiHidden="1" w:unhideWhenUsed="1" w:qFormat="1"/>
    <w:lsdException w:name="Table Grid 1" w:semiHidden="1" w:unhideWhenUsed="1" w:qFormat="1"/>
    <w:lsdException w:name="Table Grid 2" w:semiHidden="1" w:unhideWhenUsed="1" w:qFormat="1"/>
    <w:lsdException w:name="Table Grid 3" w:semiHidden="1" w:unhideWhenUsed="1" w:qFormat="1"/>
    <w:lsdException w:name="Table Grid 4" w:semiHidden="1" w:unhideWhenUsed="1" w:qFormat="1"/>
    <w:lsdException w:name="Table Grid 5" w:semiHidden="1" w:unhideWhenUsed="1" w:qFormat="1"/>
    <w:lsdException w:name="Table Grid 6" w:semiHidden="1" w:unhideWhenUsed="1" w:qFormat="1"/>
    <w:lsdException w:name="Table Grid 7" w:semiHidden="1" w:unhideWhenUsed="1" w:qFormat="1"/>
    <w:lsdException w:name="Table Grid 8" w:semiHidden="1" w:unhideWhenUsed="1" w:qFormat="1"/>
    <w:lsdException w:name="Table List 1" w:semiHidden="1" w:unhideWhenUsed="1" w:qFormat="1"/>
    <w:lsdException w:name="Table List 2" w:semiHidden="1" w:unhideWhenUsed="1" w:qFormat="1"/>
    <w:lsdException w:name="Table List 3" w:semiHidden="1" w:unhideWhenUsed="1" w:qFormat="1"/>
    <w:lsdException w:name="Table List 4" w:semiHidden="1" w:unhideWhenUsed="1" w:qFormat="1"/>
    <w:lsdException w:name="Table List 5" w:semiHidden="1" w:unhideWhenUsed="1" w:qFormat="1"/>
    <w:lsdException w:name="Table List 6" w:semiHidden="1" w:unhideWhenUsed="1" w:qFormat="1"/>
    <w:lsdException w:name="Table List 7" w:semiHidden="1" w:unhideWhenUsed="1" w:qFormat="1"/>
    <w:lsdException w:name="Table List 8" w:semiHidden="1" w:unhideWhenUsed="1" w:qFormat="1"/>
    <w:lsdException w:name="Table 3D effects 1" w:semiHidden="1" w:unhideWhenUsed="1" w:qFormat="1"/>
    <w:lsdException w:name="Table 3D effects 2" w:semiHidden="1" w:unhideWhenUsed="1" w:qFormat="1"/>
    <w:lsdException w:name="Table 3D effects 3" w:semiHidden="1" w:unhideWhenUsed="1" w:qFormat="1"/>
    <w:lsdException w:name="Table Contemporary" w:semiHidden="1" w:unhideWhenUsed="1" w:qFormat="1"/>
    <w:lsdException w:name="Table Elegant" w:semiHidden="1" w:unhideWhenUsed="1" w:qFormat="1"/>
    <w:lsdException w:name="Table Professional" w:semiHidden="1" w:unhideWhenUsed="1" w:qFormat="1"/>
    <w:lsdException w:name="Table Subtle 1" w:semiHidden="1" w:unhideWhenUsed="1" w:qFormat="1"/>
    <w:lsdException w:name="Table Subtle 2" w:semiHidden="1" w:unhideWhenUsed="1" w:qFormat="1"/>
    <w:lsdException w:name="Table Web 1" w:semiHidden="1" w:unhideWhenUsed="1" w:qFormat="1"/>
    <w:lsdException w:name="Table Web 2" w:semiHidden="1" w:unhideWhenUsed="1" w:qFormat="1"/>
    <w:lsdException w:name="Table Web 3" w:semiHidden="1" w:unhideWhenUsed="1" w:qFormat="1"/>
    <w:lsdException w:name="Balloon Text" w:qFormat="1"/>
    <w:lsdException w:name="Table Grid" w:semiHidden="1" w:unhideWhenUsed="1" w:qFormat="1"/>
    <w:lsdException w:name="Table Theme" w:semiHidden="1" w:unhideWhenUsed="1" w:qFormat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1">
    <w:name w:val="heading 1"/>
    <w:basedOn w:val="a1"/>
    <w:next w:val="a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basedOn w:val="a1"/>
    <w:next w:val="a1"/>
    <w:semiHidden/>
    <w:unhideWhenUsed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1"/>
    <w:next w:val="a1"/>
    <w:semiHidden/>
    <w:unhideWhenUsed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semiHidden/>
    <w:unhideWhenUsed/>
    <w:qFormat/>
    <w:pPr>
      <w:spacing w:before="240" w:after="60"/>
      <w:outlineLvl w:val="6"/>
    </w:pPr>
  </w:style>
  <w:style w:type="paragraph" w:styleId="8">
    <w:name w:val="heading 8"/>
    <w:basedOn w:val="a1"/>
    <w:next w:val="a1"/>
    <w:semiHidden/>
    <w:unhideWhenUsed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semiHidden/>
    <w:unhideWhenUsed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HTML">
    <w:name w:val="HTML Sample"/>
    <w:basedOn w:val="a2"/>
    <w:qFormat/>
    <w:rPr>
      <w:rFonts w:ascii="Courier New" w:hAnsi="Courier New" w:cs="Courier New"/>
    </w:rPr>
  </w:style>
  <w:style w:type="character" w:styleId="a5">
    <w:name w:val="FollowedHyperlink"/>
    <w:basedOn w:val="a2"/>
    <w:qFormat/>
    <w:rPr>
      <w:color w:val="800080"/>
      <w:u w:val="single"/>
    </w:rPr>
  </w:style>
  <w:style w:type="character" w:styleId="a6">
    <w:name w:val="footnote reference"/>
    <w:basedOn w:val="a2"/>
    <w:qFormat/>
    <w:rPr>
      <w:vertAlign w:val="superscript"/>
    </w:rPr>
  </w:style>
  <w:style w:type="character" w:styleId="a7">
    <w:name w:val="annotation reference"/>
    <w:basedOn w:val="a2"/>
    <w:qFormat/>
    <w:rPr>
      <w:sz w:val="21"/>
      <w:szCs w:val="21"/>
    </w:rPr>
  </w:style>
  <w:style w:type="character" w:styleId="a8">
    <w:name w:val="endnote reference"/>
    <w:basedOn w:val="a2"/>
    <w:qFormat/>
    <w:rPr>
      <w:vertAlign w:val="superscript"/>
    </w:rPr>
  </w:style>
  <w:style w:type="character" w:styleId="HTML0">
    <w:name w:val="HTML Acronym"/>
    <w:basedOn w:val="a2"/>
    <w:qFormat/>
  </w:style>
  <w:style w:type="character" w:styleId="a9">
    <w:name w:val="Emphasis"/>
    <w:basedOn w:val="a2"/>
    <w:qFormat/>
    <w:rPr>
      <w:i/>
      <w:iCs/>
    </w:rPr>
  </w:style>
  <w:style w:type="character" w:styleId="aa">
    <w:name w:val="Hyperlink"/>
    <w:basedOn w:val="a2"/>
    <w:qFormat/>
    <w:rPr>
      <w:color w:val="0000FF"/>
      <w:u w:val="single"/>
    </w:rPr>
  </w:style>
  <w:style w:type="character" w:styleId="HTML1">
    <w:name w:val="HTML Keyboard"/>
    <w:basedOn w:val="a2"/>
    <w:qFormat/>
    <w:rPr>
      <w:rFonts w:ascii="Courier New" w:hAnsi="Courier New" w:cs="Courier New"/>
      <w:sz w:val="20"/>
      <w:szCs w:val="20"/>
    </w:rPr>
  </w:style>
  <w:style w:type="character" w:styleId="HTML2">
    <w:name w:val="HTML Code"/>
    <w:basedOn w:val="a2"/>
    <w:qFormat/>
    <w:rPr>
      <w:rFonts w:ascii="Courier New" w:hAnsi="Courier New" w:cs="Courier New"/>
      <w:sz w:val="20"/>
      <w:szCs w:val="20"/>
    </w:rPr>
  </w:style>
  <w:style w:type="character" w:styleId="ab">
    <w:name w:val="page number"/>
    <w:basedOn w:val="a2"/>
    <w:qFormat/>
  </w:style>
  <w:style w:type="character" w:styleId="ac">
    <w:name w:val="line number"/>
    <w:basedOn w:val="a2"/>
    <w:qFormat/>
  </w:style>
  <w:style w:type="character" w:styleId="HTML3">
    <w:name w:val="HTML Definition"/>
    <w:basedOn w:val="a2"/>
    <w:qFormat/>
    <w:rPr>
      <w:i/>
      <w:iCs/>
    </w:rPr>
  </w:style>
  <w:style w:type="character" w:styleId="HTML4">
    <w:name w:val="HTML Variable"/>
    <w:basedOn w:val="a2"/>
    <w:qFormat/>
    <w:rPr>
      <w:i/>
      <w:iCs/>
    </w:rPr>
  </w:style>
  <w:style w:type="character" w:styleId="HTML5">
    <w:name w:val="HTML Typewriter"/>
    <w:basedOn w:val="a2"/>
    <w:qFormat/>
    <w:rPr>
      <w:rFonts w:ascii="Courier New" w:hAnsi="Courier New" w:cs="Courier New"/>
      <w:sz w:val="20"/>
      <w:szCs w:val="20"/>
    </w:rPr>
  </w:style>
  <w:style w:type="character" w:styleId="ad">
    <w:name w:val="Strong"/>
    <w:basedOn w:val="a2"/>
    <w:qFormat/>
    <w:rPr>
      <w:b/>
      <w:bCs/>
    </w:rPr>
  </w:style>
  <w:style w:type="character" w:styleId="HTML6">
    <w:name w:val="HTML Cite"/>
    <w:basedOn w:val="a2"/>
    <w:qFormat/>
    <w:rPr>
      <w:i/>
      <w:iCs/>
    </w:rPr>
  </w:style>
  <w:style w:type="paragraph" w:styleId="ae">
    <w:name w:val="Balloon Text"/>
    <w:basedOn w:val="a1"/>
    <w:qFormat/>
    <w:rPr>
      <w:sz w:val="16"/>
      <w:szCs w:val="16"/>
    </w:rPr>
  </w:style>
  <w:style w:type="paragraph" w:styleId="52">
    <w:name w:val="List 5"/>
    <w:basedOn w:val="a1"/>
    <w:qFormat/>
    <w:pPr>
      <w:ind w:left="1800" w:hanging="360"/>
    </w:pPr>
  </w:style>
  <w:style w:type="paragraph" w:styleId="af">
    <w:name w:val="List Continue"/>
    <w:basedOn w:val="a1"/>
    <w:qFormat/>
    <w:pPr>
      <w:spacing w:after="120"/>
      <w:ind w:left="360"/>
    </w:pPr>
  </w:style>
  <w:style w:type="paragraph" w:styleId="22">
    <w:name w:val="Body Text 2"/>
    <w:basedOn w:val="a1"/>
    <w:qFormat/>
    <w:pPr>
      <w:spacing w:after="120" w:line="480" w:lineRule="auto"/>
    </w:pPr>
  </w:style>
  <w:style w:type="paragraph" w:styleId="5">
    <w:name w:val="List Number 5"/>
    <w:basedOn w:val="a1"/>
    <w:qFormat/>
    <w:pPr>
      <w:numPr>
        <w:numId w:val="1"/>
      </w:numPr>
    </w:pPr>
  </w:style>
  <w:style w:type="paragraph" w:styleId="af0">
    <w:name w:val="Closing"/>
    <w:basedOn w:val="a1"/>
    <w:qFormat/>
    <w:pPr>
      <w:ind w:left="4320"/>
    </w:pPr>
  </w:style>
  <w:style w:type="paragraph" w:styleId="af1">
    <w:name w:val="Normal Indent"/>
    <w:basedOn w:val="a1"/>
    <w:qFormat/>
    <w:pPr>
      <w:ind w:left="708"/>
    </w:pPr>
  </w:style>
  <w:style w:type="paragraph" w:styleId="23">
    <w:name w:val="envelope return"/>
    <w:basedOn w:val="a1"/>
    <w:qFormat/>
    <w:rPr>
      <w:rFonts w:ascii="Arial" w:hAnsi="Arial" w:cs="Arial"/>
      <w:sz w:val="20"/>
    </w:rPr>
  </w:style>
  <w:style w:type="paragraph" w:styleId="af2">
    <w:name w:val="Plain Text"/>
    <w:basedOn w:val="a1"/>
    <w:qFormat/>
    <w:rPr>
      <w:rFonts w:ascii="Courier New" w:hAnsi="Courier New" w:cs="Courier New"/>
      <w:sz w:val="20"/>
    </w:rPr>
  </w:style>
  <w:style w:type="paragraph" w:styleId="32">
    <w:name w:val="Body Text Indent 3"/>
    <w:basedOn w:val="a1"/>
    <w:qFormat/>
    <w:pPr>
      <w:spacing w:after="120"/>
      <w:ind w:left="360"/>
    </w:pPr>
    <w:rPr>
      <w:sz w:val="16"/>
      <w:szCs w:val="16"/>
    </w:rPr>
  </w:style>
  <w:style w:type="paragraph" w:styleId="af3">
    <w:name w:val="endnote text"/>
    <w:basedOn w:val="a1"/>
    <w:qFormat/>
    <w:pPr>
      <w:snapToGrid w:val="0"/>
    </w:pPr>
  </w:style>
  <w:style w:type="paragraph" w:styleId="af4">
    <w:name w:val="caption"/>
    <w:basedOn w:val="a1"/>
    <w:next w:val="a1"/>
    <w:semiHidden/>
    <w:unhideWhenUsed/>
    <w:qFormat/>
    <w:rPr>
      <w:rFonts w:ascii="Arial" w:eastAsia="SimHei" w:hAnsi="Arial" w:cs="Arial"/>
      <w:sz w:val="20"/>
    </w:rPr>
  </w:style>
  <w:style w:type="paragraph" w:styleId="af5">
    <w:name w:val="annotation text"/>
    <w:basedOn w:val="a1"/>
    <w:qFormat/>
  </w:style>
  <w:style w:type="paragraph" w:styleId="10">
    <w:name w:val="index 1"/>
    <w:basedOn w:val="a1"/>
    <w:next w:val="a1"/>
    <w:qFormat/>
  </w:style>
  <w:style w:type="paragraph" w:styleId="af6">
    <w:name w:val="annotation subject"/>
    <w:basedOn w:val="af5"/>
    <w:next w:val="af5"/>
    <w:qFormat/>
    <w:rPr>
      <w:b/>
      <w:bCs/>
    </w:rPr>
  </w:style>
  <w:style w:type="paragraph" w:styleId="af7">
    <w:name w:val="Document Map"/>
    <w:basedOn w:val="a1"/>
    <w:qFormat/>
    <w:pPr>
      <w:shd w:val="clear" w:color="auto" w:fill="000080"/>
    </w:pPr>
  </w:style>
  <w:style w:type="paragraph" w:styleId="af8">
    <w:name w:val="footnote text"/>
    <w:basedOn w:val="a1"/>
    <w:qFormat/>
    <w:pPr>
      <w:snapToGrid w:val="0"/>
    </w:pPr>
    <w:rPr>
      <w:sz w:val="18"/>
      <w:szCs w:val="18"/>
    </w:rPr>
  </w:style>
  <w:style w:type="paragraph" w:styleId="80">
    <w:name w:val="toc 8"/>
    <w:basedOn w:val="a1"/>
    <w:next w:val="a1"/>
    <w:qFormat/>
    <w:pPr>
      <w:ind w:leftChars="1400" w:left="2940"/>
    </w:pPr>
  </w:style>
  <w:style w:type="paragraph" w:styleId="24">
    <w:name w:val="index 2"/>
    <w:basedOn w:val="a1"/>
    <w:next w:val="a1"/>
    <w:qFormat/>
    <w:pPr>
      <w:ind w:leftChars="200" w:left="200"/>
    </w:pPr>
  </w:style>
  <w:style w:type="paragraph" w:styleId="3">
    <w:name w:val="List Number 3"/>
    <w:basedOn w:val="a1"/>
    <w:qFormat/>
    <w:pPr>
      <w:numPr>
        <w:numId w:val="2"/>
      </w:numPr>
    </w:pPr>
  </w:style>
  <w:style w:type="paragraph" w:styleId="HTML7">
    <w:name w:val="HTML Address"/>
    <w:basedOn w:val="a1"/>
    <w:qFormat/>
    <w:rPr>
      <w:i/>
      <w:iCs/>
    </w:rPr>
  </w:style>
  <w:style w:type="paragraph" w:styleId="70">
    <w:name w:val="index 7"/>
    <w:basedOn w:val="a1"/>
    <w:next w:val="a1"/>
    <w:qFormat/>
    <w:pPr>
      <w:ind w:leftChars="1200" w:left="1200"/>
    </w:pPr>
  </w:style>
  <w:style w:type="paragraph" w:styleId="33">
    <w:name w:val="index 3"/>
    <w:basedOn w:val="a1"/>
    <w:next w:val="a1"/>
    <w:qFormat/>
    <w:pPr>
      <w:ind w:leftChars="400" w:left="400"/>
    </w:pPr>
  </w:style>
  <w:style w:type="paragraph" w:styleId="53">
    <w:name w:val="index 5"/>
    <w:basedOn w:val="a1"/>
    <w:next w:val="a1"/>
    <w:qFormat/>
    <w:pPr>
      <w:ind w:leftChars="800" w:left="800"/>
    </w:pPr>
  </w:style>
  <w:style w:type="paragraph" w:styleId="42">
    <w:name w:val="index 4"/>
    <w:basedOn w:val="a1"/>
    <w:next w:val="a1"/>
    <w:qFormat/>
    <w:pPr>
      <w:ind w:leftChars="600" w:left="600"/>
    </w:pPr>
  </w:style>
  <w:style w:type="paragraph" w:styleId="af9">
    <w:name w:val="header"/>
    <w:basedOn w:val="a1"/>
    <w:qFormat/>
    <w:pPr>
      <w:tabs>
        <w:tab w:val="center" w:pos="4153"/>
        <w:tab w:val="right" w:pos="8306"/>
      </w:tabs>
    </w:pPr>
  </w:style>
  <w:style w:type="paragraph" w:styleId="90">
    <w:name w:val="toc 9"/>
    <w:basedOn w:val="a1"/>
    <w:next w:val="a1"/>
    <w:qFormat/>
    <w:pPr>
      <w:ind w:leftChars="1600" w:left="3360"/>
    </w:pPr>
  </w:style>
  <w:style w:type="paragraph" w:styleId="71">
    <w:name w:val="toc 7"/>
    <w:basedOn w:val="a1"/>
    <w:next w:val="a1"/>
    <w:qFormat/>
    <w:pPr>
      <w:ind w:leftChars="1200" w:left="2520"/>
    </w:pPr>
  </w:style>
  <w:style w:type="paragraph" w:styleId="60">
    <w:name w:val="index 6"/>
    <w:basedOn w:val="a1"/>
    <w:next w:val="a1"/>
    <w:pPr>
      <w:ind w:leftChars="1000" w:left="1000"/>
    </w:pPr>
  </w:style>
  <w:style w:type="paragraph" w:styleId="afa">
    <w:name w:val="envelope address"/>
    <w:basedOn w:val="a1"/>
    <w:qFormat/>
    <w:pPr>
      <w:framePr w:w="7920" w:h="1980" w:hRule="exact" w:hSpace="180" w:wrap="around" w:hAnchor="page" w:xAlign="center" w:yAlign="bottom"/>
      <w:ind w:left="2880"/>
    </w:pPr>
    <w:rPr>
      <w:rFonts w:ascii="Arial" w:hAnsi="Arial" w:cs="Arial"/>
    </w:rPr>
  </w:style>
  <w:style w:type="paragraph" w:styleId="81">
    <w:name w:val="index 8"/>
    <w:basedOn w:val="a1"/>
    <w:next w:val="a1"/>
    <w:qFormat/>
    <w:pPr>
      <w:ind w:leftChars="1400" w:left="1400"/>
    </w:pPr>
  </w:style>
  <w:style w:type="paragraph" w:styleId="afb">
    <w:name w:val="Body Text"/>
    <w:basedOn w:val="a1"/>
    <w:qFormat/>
    <w:pPr>
      <w:spacing w:after="120"/>
    </w:pPr>
  </w:style>
  <w:style w:type="paragraph" w:styleId="91">
    <w:name w:val="index 9"/>
    <w:basedOn w:val="a1"/>
    <w:next w:val="a1"/>
    <w:qFormat/>
    <w:pPr>
      <w:ind w:leftChars="1600" w:left="1600"/>
    </w:pPr>
  </w:style>
  <w:style w:type="paragraph" w:styleId="4">
    <w:name w:val="List Number 4"/>
    <w:basedOn w:val="a1"/>
    <w:qFormat/>
    <w:pPr>
      <w:numPr>
        <w:numId w:val="3"/>
      </w:numPr>
    </w:pPr>
  </w:style>
  <w:style w:type="paragraph" w:styleId="afc">
    <w:name w:val="toa heading"/>
    <w:basedOn w:val="a1"/>
    <w:next w:val="a1"/>
    <w:qFormat/>
    <w:pPr>
      <w:spacing w:before="120"/>
    </w:pPr>
    <w:rPr>
      <w:rFonts w:ascii="Arial" w:hAnsi="Arial" w:cs="Arial"/>
    </w:rPr>
  </w:style>
  <w:style w:type="paragraph" w:styleId="afd">
    <w:name w:val="index heading"/>
    <w:basedOn w:val="a1"/>
    <w:next w:val="10"/>
    <w:qFormat/>
    <w:rPr>
      <w:rFonts w:ascii="Arial" w:hAnsi="Arial" w:cs="Arial"/>
      <w:b/>
      <w:bCs/>
    </w:rPr>
  </w:style>
  <w:style w:type="paragraph" w:styleId="11">
    <w:name w:val="toc 1"/>
    <w:basedOn w:val="a1"/>
    <w:next w:val="a1"/>
    <w:qFormat/>
  </w:style>
  <w:style w:type="paragraph" w:styleId="afe">
    <w:name w:val="table of authorities"/>
    <w:basedOn w:val="a1"/>
    <w:next w:val="a1"/>
    <w:qFormat/>
    <w:pPr>
      <w:ind w:leftChars="200" w:left="420"/>
    </w:pPr>
  </w:style>
  <w:style w:type="paragraph" w:styleId="aff">
    <w:name w:val="macro"/>
    <w:qFormat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  <w:lang w:val="en-US" w:eastAsia="zh-CN"/>
    </w:rPr>
  </w:style>
  <w:style w:type="paragraph" w:styleId="61">
    <w:name w:val="toc 6"/>
    <w:basedOn w:val="a1"/>
    <w:next w:val="a1"/>
    <w:qFormat/>
    <w:pPr>
      <w:ind w:leftChars="1000" w:left="2100"/>
    </w:pPr>
  </w:style>
  <w:style w:type="paragraph" w:styleId="aff0">
    <w:name w:val="table of figures"/>
    <w:basedOn w:val="a1"/>
    <w:next w:val="a1"/>
    <w:qFormat/>
    <w:pPr>
      <w:ind w:leftChars="200" w:left="200" w:hangingChars="200" w:hanging="200"/>
    </w:pPr>
  </w:style>
  <w:style w:type="paragraph" w:styleId="34">
    <w:name w:val="toc 3"/>
    <w:basedOn w:val="a1"/>
    <w:next w:val="a1"/>
    <w:qFormat/>
    <w:pPr>
      <w:ind w:leftChars="400" w:left="840"/>
    </w:pPr>
  </w:style>
  <w:style w:type="paragraph" w:styleId="25">
    <w:name w:val="toc 2"/>
    <w:basedOn w:val="a1"/>
    <w:next w:val="a1"/>
    <w:qFormat/>
    <w:pPr>
      <w:ind w:leftChars="200" w:left="420"/>
    </w:pPr>
  </w:style>
  <w:style w:type="paragraph" w:styleId="43">
    <w:name w:val="toc 4"/>
    <w:basedOn w:val="a1"/>
    <w:next w:val="a1"/>
    <w:qFormat/>
    <w:pPr>
      <w:ind w:leftChars="600" w:left="1260"/>
    </w:pPr>
  </w:style>
  <w:style w:type="paragraph" w:styleId="54">
    <w:name w:val="toc 5"/>
    <w:basedOn w:val="a1"/>
    <w:next w:val="a1"/>
    <w:qFormat/>
    <w:pPr>
      <w:ind w:leftChars="800" w:left="1680"/>
    </w:pPr>
  </w:style>
  <w:style w:type="paragraph" w:styleId="aff1">
    <w:name w:val="Note Heading"/>
    <w:basedOn w:val="a1"/>
    <w:next w:val="a1"/>
  </w:style>
  <w:style w:type="paragraph" w:styleId="aff2">
    <w:name w:val="Date"/>
    <w:basedOn w:val="a1"/>
    <w:next w:val="a1"/>
  </w:style>
  <w:style w:type="paragraph" w:styleId="50">
    <w:name w:val="List Bullet 5"/>
    <w:basedOn w:val="a1"/>
    <w:pPr>
      <w:numPr>
        <w:numId w:val="4"/>
      </w:numPr>
    </w:pPr>
  </w:style>
  <w:style w:type="paragraph" w:styleId="aff3">
    <w:name w:val="Body Text First Indent"/>
    <w:basedOn w:val="afb"/>
    <w:qFormat/>
    <w:pPr>
      <w:ind w:firstLine="210"/>
    </w:pPr>
  </w:style>
  <w:style w:type="paragraph" w:styleId="26">
    <w:name w:val="Body Text First Indent 2"/>
    <w:basedOn w:val="aff4"/>
    <w:qFormat/>
    <w:pPr>
      <w:ind w:firstLine="210"/>
    </w:pPr>
  </w:style>
  <w:style w:type="paragraph" w:styleId="aff4">
    <w:name w:val="Body Text Indent"/>
    <w:basedOn w:val="a1"/>
    <w:qFormat/>
    <w:pPr>
      <w:spacing w:after="120"/>
      <w:ind w:left="360"/>
    </w:pPr>
  </w:style>
  <w:style w:type="paragraph" w:styleId="40">
    <w:name w:val="List Bullet 4"/>
    <w:basedOn w:val="a1"/>
    <w:qFormat/>
    <w:pPr>
      <w:numPr>
        <w:numId w:val="5"/>
      </w:numPr>
    </w:pPr>
  </w:style>
  <w:style w:type="paragraph" w:styleId="a0">
    <w:name w:val="List Bullet"/>
    <w:basedOn w:val="a1"/>
    <w:qFormat/>
    <w:pPr>
      <w:numPr>
        <w:numId w:val="6"/>
      </w:numPr>
    </w:pPr>
  </w:style>
  <w:style w:type="paragraph" w:styleId="20">
    <w:name w:val="List Bullet 2"/>
    <w:basedOn w:val="a1"/>
    <w:qFormat/>
    <w:pPr>
      <w:numPr>
        <w:numId w:val="7"/>
      </w:numPr>
    </w:pPr>
  </w:style>
  <w:style w:type="paragraph" w:styleId="30">
    <w:name w:val="List Bullet 3"/>
    <w:basedOn w:val="a1"/>
    <w:qFormat/>
    <w:pPr>
      <w:numPr>
        <w:numId w:val="8"/>
      </w:numPr>
    </w:pPr>
  </w:style>
  <w:style w:type="paragraph" w:styleId="aff5">
    <w:name w:val="Title"/>
    <w:basedOn w:val="a1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f6">
    <w:name w:val="footer"/>
    <w:basedOn w:val="a1"/>
    <w:qFormat/>
    <w:pPr>
      <w:tabs>
        <w:tab w:val="center" w:pos="4153"/>
        <w:tab w:val="right" w:pos="8306"/>
      </w:tabs>
    </w:pPr>
  </w:style>
  <w:style w:type="paragraph" w:styleId="a">
    <w:name w:val="List Number"/>
    <w:basedOn w:val="a1"/>
    <w:qFormat/>
    <w:pPr>
      <w:numPr>
        <w:numId w:val="9"/>
      </w:numPr>
    </w:pPr>
  </w:style>
  <w:style w:type="paragraph" w:styleId="2">
    <w:name w:val="List Number 2"/>
    <w:basedOn w:val="a1"/>
    <w:qFormat/>
    <w:pPr>
      <w:numPr>
        <w:numId w:val="10"/>
      </w:numPr>
    </w:pPr>
  </w:style>
  <w:style w:type="paragraph" w:styleId="aff7">
    <w:name w:val="List"/>
    <w:basedOn w:val="a1"/>
    <w:qFormat/>
    <w:pPr>
      <w:ind w:left="360" w:hanging="360"/>
    </w:pPr>
  </w:style>
  <w:style w:type="paragraph" w:styleId="aff8">
    <w:name w:val="Normal (Web)"/>
    <w:basedOn w:val="a1"/>
    <w:qFormat/>
  </w:style>
  <w:style w:type="paragraph" w:styleId="35">
    <w:name w:val="Body Text 3"/>
    <w:basedOn w:val="a1"/>
    <w:qFormat/>
    <w:pPr>
      <w:spacing w:after="120"/>
    </w:pPr>
    <w:rPr>
      <w:sz w:val="16"/>
      <w:szCs w:val="16"/>
    </w:rPr>
  </w:style>
  <w:style w:type="paragraph" w:styleId="27">
    <w:name w:val="Body Text Indent 2"/>
    <w:basedOn w:val="a1"/>
    <w:qFormat/>
    <w:pPr>
      <w:spacing w:after="120" w:line="480" w:lineRule="auto"/>
      <w:ind w:left="360"/>
    </w:pPr>
  </w:style>
  <w:style w:type="paragraph" w:styleId="aff9">
    <w:name w:val="Subtitle"/>
    <w:basedOn w:val="a1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affa">
    <w:name w:val="Signature"/>
    <w:basedOn w:val="a1"/>
    <w:qFormat/>
    <w:pPr>
      <w:ind w:left="4320"/>
    </w:pPr>
  </w:style>
  <w:style w:type="paragraph" w:styleId="affb">
    <w:name w:val="Salutation"/>
    <w:basedOn w:val="a1"/>
    <w:next w:val="a1"/>
    <w:qFormat/>
  </w:style>
  <w:style w:type="paragraph" w:styleId="28">
    <w:name w:val="List Continue 2"/>
    <w:basedOn w:val="a1"/>
    <w:qFormat/>
    <w:pPr>
      <w:spacing w:after="120"/>
      <w:ind w:left="720"/>
    </w:pPr>
  </w:style>
  <w:style w:type="paragraph" w:styleId="36">
    <w:name w:val="List Continue 3"/>
    <w:basedOn w:val="a1"/>
    <w:qFormat/>
    <w:pPr>
      <w:spacing w:after="120"/>
      <w:ind w:left="1080"/>
    </w:pPr>
  </w:style>
  <w:style w:type="paragraph" w:styleId="44">
    <w:name w:val="List Continue 4"/>
    <w:basedOn w:val="a1"/>
    <w:qFormat/>
    <w:pPr>
      <w:spacing w:after="120"/>
      <w:ind w:left="1440"/>
    </w:pPr>
  </w:style>
  <w:style w:type="paragraph" w:styleId="55">
    <w:name w:val="List Continue 5"/>
    <w:basedOn w:val="a1"/>
    <w:qFormat/>
    <w:pPr>
      <w:spacing w:after="120"/>
      <w:ind w:left="1800"/>
    </w:pPr>
  </w:style>
  <w:style w:type="paragraph" w:styleId="29">
    <w:name w:val="List 2"/>
    <w:basedOn w:val="a1"/>
    <w:qFormat/>
    <w:pPr>
      <w:ind w:left="720" w:hanging="360"/>
    </w:pPr>
  </w:style>
  <w:style w:type="paragraph" w:styleId="37">
    <w:name w:val="List 3"/>
    <w:basedOn w:val="a1"/>
    <w:qFormat/>
    <w:pPr>
      <w:ind w:left="1080" w:hanging="360"/>
    </w:pPr>
  </w:style>
  <w:style w:type="paragraph" w:styleId="45">
    <w:name w:val="List 4"/>
    <w:basedOn w:val="a1"/>
    <w:qFormat/>
    <w:pPr>
      <w:ind w:left="1440" w:hanging="360"/>
    </w:pPr>
  </w:style>
  <w:style w:type="paragraph" w:styleId="HTML8">
    <w:name w:val="HTML Preformatted"/>
    <w:basedOn w:val="a1"/>
    <w:qFormat/>
    <w:rPr>
      <w:rFonts w:ascii="Courier New" w:hAnsi="Courier New" w:cs="Courier New"/>
      <w:sz w:val="20"/>
    </w:rPr>
  </w:style>
  <w:style w:type="paragraph" w:styleId="affc">
    <w:name w:val="Block Text"/>
    <w:basedOn w:val="a1"/>
    <w:qFormat/>
    <w:pPr>
      <w:spacing w:after="120"/>
      <w:ind w:left="1440" w:right="1440"/>
    </w:pPr>
  </w:style>
  <w:style w:type="paragraph" w:styleId="affd">
    <w:name w:val="Message Header"/>
    <w:basedOn w:val="a1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affe">
    <w:name w:val="E-mail Signature"/>
    <w:basedOn w:val="a1"/>
    <w:qFormat/>
  </w:style>
  <w:style w:type="table" w:styleId="2a">
    <w:name w:val="Table Colorful 2"/>
    <w:basedOn w:val="a3"/>
    <w:qFormat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b">
    <w:name w:val="Table Grid 2"/>
    <w:basedOn w:val="a3"/>
    <w:qFormat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">
    <w:name w:val="Table Subtle 1"/>
    <w:basedOn w:val="a3"/>
    <w:qFormat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fff">
    <w:name w:val="Table Theme"/>
    <w:basedOn w:val="a3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3">
    <w:name w:val="Table Web 3"/>
    <w:basedOn w:val="a3"/>
    <w:qFormat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62">
    <w:name w:val="Table Grid 6"/>
    <w:basedOn w:val="a3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13">
    <w:name w:val="Table Simple 1"/>
    <w:basedOn w:val="a3"/>
    <w:qFormat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sz="6" w:space="0" w:color="008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">
    <w:name w:val="Table Grid 1"/>
    <w:basedOn w:val="a3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c">
    <w:name w:val="Table 3D effects 2"/>
    <w:basedOn w:val="a3"/>
    <w:qFormat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6" w:space="0" w:color="FFFFFF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5">
    <w:name w:val="Table List 5"/>
    <w:basedOn w:val="a3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46">
    <w:name w:val="Table Classic 4"/>
    <w:basedOn w:val="a3"/>
    <w:qFormat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fff0">
    <w:name w:val="Table Grid"/>
    <w:basedOn w:val="a3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5">
    <w:name w:val="Table Classic 1"/>
    <w:basedOn w:val="a3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00000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56">
    <w:name w:val="Table Grid 5"/>
    <w:basedOn w:val="a3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38">
    <w:name w:val="Table 3D effects 3"/>
    <w:basedOn w:val="a3"/>
    <w:qFormat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6" w:space="0" w:color="FFFFFF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9">
    <w:name w:val="Table Columns 3"/>
    <w:basedOn w:val="a3"/>
    <w:qFormat/>
    <w:pPr>
      <w:widowControl w:val="0"/>
      <w:jc w:val="both"/>
    </w:pPr>
    <w:rPr>
      <w:b/>
      <w:bCs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47">
    <w:name w:val="Table Columns 4"/>
    <w:basedOn w:val="a3"/>
    <w:qFormat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3a">
    <w:name w:val="Table Classic 3"/>
    <w:basedOn w:val="a3"/>
    <w:qFormat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fff1">
    <w:name w:val="Table Professional"/>
    <w:basedOn w:val="a3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afff2">
    <w:name w:val="Table Elegant"/>
    <w:basedOn w:val="a3"/>
    <w:qFormat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6">
    <w:name w:val="Table Colorful 1"/>
    <w:basedOn w:val="a3"/>
    <w:qFormat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30">
    <w:name w:val="Table List 3"/>
    <w:basedOn w:val="a3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2">
    <w:name w:val="Table Web 2"/>
    <w:basedOn w:val="a3"/>
    <w:qFormat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7">
    <w:name w:val="Table List 7"/>
    <w:basedOn w:val="a3"/>
    <w:qFormat/>
    <w:pPr>
      <w:widowControl w:val="0"/>
      <w:jc w:val="both"/>
    </w:pPr>
    <w:tblPr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top w:val="nil"/>
          <w:left w:val="single" w:sz="12" w:space="0" w:color="00800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afff3">
    <w:name w:val="Table Contemporary"/>
    <w:basedOn w:val="a3"/>
    <w:qFormat/>
    <w:pPr>
      <w:widowControl w:val="0"/>
      <w:jc w:val="both"/>
    </w:pPr>
    <w:tblPr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-6">
    <w:name w:val="Table List 6"/>
    <w:basedOn w:val="a3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48">
    <w:name w:val="Table Grid 4"/>
    <w:basedOn w:val="a3"/>
    <w:qFormat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7">
    <w:name w:val="Table Columns 1"/>
    <w:basedOn w:val="a3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sz="6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8">
    <w:name w:val="Table List 8"/>
    <w:basedOn w:val="a3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3b">
    <w:name w:val="Table Grid 3"/>
    <w:basedOn w:val="a3"/>
    <w:qFormat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d">
    <w:name w:val="Table Subtle 2"/>
    <w:basedOn w:val="a3"/>
    <w:qFormat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4">
    <w:name w:val="Table List 4"/>
    <w:basedOn w:val="a3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-1">
    <w:name w:val="Table List 1"/>
    <w:basedOn w:val="a3"/>
    <w:qFormat/>
    <w:pPr>
      <w:widowControl w:val="0"/>
      <w:jc w:val="both"/>
    </w:pPr>
    <w:tblPr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10">
    <w:name w:val="Table Web 1"/>
    <w:basedOn w:val="a3"/>
    <w:qFormat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c">
    <w:name w:val="Table Colorful 3"/>
    <w:basedOn w:val="a3"/>
    <w:qFormat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sz="36" w:space="0" w:color="000000"/>
          <w:right w:val="single" w:sz="6" w:space="0" w:color="00000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57">
    <w:name w:val="Table Columns 5"/>
    <w:basedOn w:val="a3"/>
    <w:qFormat/>
    <w:pPr>
      <w:widowControl w:val="0"/>
      <w:jc w:val="both"/>
    </w:pPr>
    <w:tblPr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sz="6" w:space="0" w:color="80808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2e">
    <w:name w:val="Table Classic 2"/>
    <w:basedOn w:val="a3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72">
    <w:name w:val="Table Grid 7"/>
    <w:basedOn w:val="a3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18">
    <w:name w:val="Table 3D effects 1"/>
    <w:basedOn w:val="a3"/>
    <w:qFormat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sz="6" w:space="0" w:color="80808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FFFFF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sz="6" w:space="0" w:color="FFFFFF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f">
    <w:name w:val="Table Columns 2"/>
    <w:basedOn w:val="a3"/>
    <w:qFormat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f0">
    <w:name w:val="Table Simple 2"/>
    <w:basedOn w:val="a3"/>
    <w:qFormat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d">
    <w:name w:val="Table Simple 3"/>
    <w:basedOn w:val="a3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82">
    <w:name w:val="Table Grid 8"/>
    <w:basedOn w:val="a3"/>
    <w:qFormat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20">
    <w:name w:val="Table List 2"/>
    <w:basedOn w:val="a3"/>
    <w:qFormat/>
    <w:pPr>
      <w:widowControl w:val="0"/>
      <w:jc w:val="both"/>
    </w:pPr>
    <w:tblPr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afff4">
    <w:name w:val="ТабличныйТекст"/>
    <w:basedOn w:val="a1"/>
    <w:qFormat/>
    <w:pPr>
      <w:jc w:val="both"/>
    </w:pPr>
    <w:rPr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Polzovatel</dc:creator>
  <cp:lastModifiedBy>adm_sx_6</cp:lastModifiedBy>
  <cp:revision>2</cp:revision>
  <dcterms:created xsi:type="dcterms:W3CDTF">2025-08-30T14:34:00Z</dcterms:created>
  <dcterms:modified xsi:type="dcterms:W3CDTF">2025-10-16T08:29:00Z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816B2DA408E94F4C9BA954CFD15D0E73_13</vt:lpwstr>
  </property>
</Properties>
</file>